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C59" w:rsidRDefault="002C3C1E" w:rsidP="00E47E9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390005" cy="9037797"/>
            <wp:effectExtent l="19050" t="0" r="0" b="0"/>
            <wp:docPr id="2" name="Рисунок 1" descr="E:\титульники\Умелые руки 5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титульники\Умелые руки 5-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037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3C1E">
        <w:rPr>
          <w:rStyle w:val="a"/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A14C59" w:rsidRDefault="00A14C59" w:rsidP="00E47E9B">
      <w:pPr>
        <w:jc w:val="center"/>
        <w:rPr>
          <w:b/>
          <w:sz w:val="28"/>
          <w:szCs w:val="28"/>
        </w:rPr>
      </w:pPr>
    </w:p>
    <w:p w:rsidR="00A14C59" w:rsidRDefault="00A14C59" w:rsidP="00E47E9B">
      <w:pPr>
        <w:jc w:val="center"/>
        <w:rPr>
          <w:b/>
          <w:sz w:val="28"/>
          <w:szCs w:val="28"/>
        </w:rPr>
      </w:pPr>
    </w:p>
    <w:p w:rsidR="004801D0" w:rsidRDefault="004801D0" w:rsidP="004801D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Рабочая</w:t>
      </w:r>
      <w:proofErr w:type="gramEnd"/>
      <w:r>
        <w:rPr>
          <w:b/>
          <w:sz w:val="28"/>
          <w:szCs w:val="28"/>
        </w:rPr>
        <w:t xml:space="preserve"> программ курса внеурочной деятельности</w:t>
      </w:r>
    </w:p>
    <w:p w:rsidR="004801D0" w:rsidRPr="000038D2" w:rsidRDefault="004801D0" w:rsidP="004801D0">
      <w:pPr>
        <w:jc w:val="center"/>
        <w:rPr>
          <w:b/>
          <w:sz w:val="28"/>
          <w:szCs w:val="28"/>
        </w:rPr>
      </w:pPr>
      <w:r w:rsidRPr="000038D2">
        <w:rPr>
          <w:b/>
          <w:sz w:val="28"/>
          <w:szCs w:val="28"/>
        </w:rPr>
        <w:t>«Умелые руки».</w:t>
      </w:r>
    </w:p>
    <w:p w:rsidR="00E47E9B" w:rsidRPr="000038D2" w:rsidRDefault="004801D0" w:rsidP="004801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E47E9B" w:rsidRPr="00A103D3" w:rsidRDefault="00E47E9B" w:rsidP="00E47E9B">
      <w:pPr>
        <w:jc w:val="both"/>
      </w:pPr>
      <w:r>
        <w:rPr>
          <w:sz w:val="28"/>
          <w:szCs w:val="28"/>
        </w:rPr>
        <w:t xml:space="preserve">    </w:t>
      </w:r>
      <w:r w:rsidRPr="00A103D3">
        <w:t xml:space="preserve">Рабочая </w:t>
      </w:r>
      <w:r>
        <w:t>программа курса «Умелые руки» для 5</w:t>
      </w:r>
      <w:r w:rsidRPr="00A103D3">
        <w:t xml:space="preserve"> класса составлена в соответствии с Федеральным государственным образ</w:t>
      </w:r>
      <w:r>
        <w:t>овательным стандартом основного</w:t>
      </w:r>
      <w:r w:rsidRPr="00A103D3">
        <w:t xml:space="preserve"> общего образования, требованиями к результатам освоения основной образовательной программы начального общего образ</w:t>
      </w:r>
      <w:r>
        <w:t>ования МБОУ СОШ с. Дубровское.</w:t>
      </w:r>
    </w:p>
    <w:p w:rsidR="00E47E9B" w:rsidRPr="00A103D3" w:rsidRDefault="00E47E9B" w:rsidP="00E47E9B">
      <w:pPr>
        <w:rPr>
          <w:rFonts w:eastAsia="Times New Roman"/>
          <w:color w:val="000000"/>
        </w:rPr>
      </w:pPr>
      <w:r>
        <w:t xml:space="preserve">   Курс «Умелые руки</w:t>
      </w:r>
      <w:r w:rsidRPr="00A103D3">
        <w:t>»</w:t>
      </w:r>
      <w:r>
        <w:t xml:space="preserve"> изучается на ступени основного</w:t>
      </w:r>
      <w:r w:rsidRPr="00A103D3">
        <w:t xml:space="preserve"> общего обр</w:t>
      </w:r>
      <w:r>
        <w:t>азования в 5 классе в  объёме 8</w:t>
      </w:r>
      <w:r w:rsidRPr="00A103D3">
        <w:t xml:space="preserve"> часов (1час в неделю).</w:t>
      </w:r>
      <w:r w:rsidRPr="00A103D3">
        <w:rPr>
          <w:rFonts w:eastAsia="Times New Roman"/>
          <w:color w:val="000000"/>
        </w:rPr>
        <w:t xml:space="preserve"> Программа рассчитана  на 1 год изучения.</w:t>
      </w:r>
    </w:p>
    <w:p w:rsidR="00E47E9B" w:rsidRPr="00A103D3" w:rsidRDefault="00E47E9B" w:rsidP="00E47E9B">
      <w:pPr>
        <w:rPr>
          <w:color w:val="000000"/>
        </w:rPr>
      </w:pPr>
      <w:r w:rsidRPr="00A103D3">
        <w:rPr>
          <w:rFonts w:eastAsia="Times New Roman"/>
          <w:color w:val="000000"/>
        </w:rPr>
        <w:t xml:space="preserve">    Занятия проводятся по 40 минут в соответствии с нормами Сан </w:t>
      </w:r>
      <w:proofErr w:type="spellStart"/>
      <w:r w:rsidRPr="00A103D3">
        <w:rPr>
          <w:rFonts w:eastAsia="Times New Roman"/>
          <w:color w:val="000000"/>
        </w:rPr>
        <w:t>Пина</w:t>
      </w:r>
      <w:proofErr w:type="spellEnd"/>
      <w:r w:rsidRPr="00A103D3">
        <w:rPr>
          <w:rFonts w:eastAsia="Times New Roman"/>
          <w:color w:val="000000"/>
        </w:rPr>
        <w:t>.</w:t>
      </w:r>
    </w:p>
    <w:p w:rsidR="00E47E9B" w:rsidRPr="00A103D3" w:rsidRDefault="00E47E9B" w:rsidP="00E47E9B">
      <w:pPr>
        <w:jc w:val="both"/>
        <w:rPr>
          <w:b/>
        </w:rPr>
      </w:pPr>
    </w:p>
    <w:p w:rsidR="000038D2" w:rsidRPr="000038D2" w:rsidRDefault="000038D2" w:rsidP="00E47E9B">
      <w:pPr>
        <w:jc w:val="center"/>
        <w:rPr>
          <w:b/>
          <w:sz w:val="28"/>
          <w:szCs w:val="28"/>
        </w:rPr>
      </w:pPr>
      <w:r w:rsidRPr="000038D2">
        <w:rPr>
          <w:b/>
          <w:sz w:val="28"/>
          <w:szCs w:val="28"/>
        </w:rPr>
        <w:t xml:space="preserve"> Р</w:t>
      </w:r>
      <w:r w:rsidR="00E47E9B" w:rsidRPr="000038D2">
        <w:rPr>
          <w:b/>
          <w:sz w:val="28"/>
          <w:szCs w:val="28"/>
        </w:rPr>
        <w:t xml:space="preserve">езультаты </w:t>
      </w:r>
      <w:r w:rsidRPr="000038D2">
        <w:rPr>
          <w:b/>
          <w:sz w:val="28"/>
          <w:szCs w:val="28"/>
        </w:rPr>
        <w:t xml:space="preserve">освоения </w:t>
      </w:r>
      <w:r w:rsidR="00E47E9B" w:rsidRPr="000038D2">
        <w:rPr>
          <w:b/>
          <w:sz w:val="28"/>
          <w:szCs w:val="28"/>
        </w:rPr>
        <w:t xml:space="preserve">курса </w:t>
      </w:r>
      <w:r w:rsidRPr="000038D2">
        <w:rPr>
          <w:b/>
          <w:sz w:val="28"/>
          <w:szCs w:val="28"/>
        </w:rPr>
        <w:t>внеурочной деятельности</w:t>
      </w:r>
    </w:p>
    <w:p w:rsidR="00E47E9B" w:rsidRPr="000038D2" w:rsidRDefault="00E47E9B" w:rsidP="00E47E9B">
      <w:pPr>
        <w:jc w:val="center"/>
        <w:rPr>
          <w:b/>
        </w:rPr>
      </w:pPr>
    </w:p>
    <w:p w:rsidR="00E47E9B" w:rsidRPr="00E47E9B" w:rsidRDefault="00E47E9B" w:rsidP="00E47E9B">
      <w:pPr>
        <w:shd w:val="clear" w:color="auto" w:fill="FFFFFF"/>
        <w:rPr>
          <w:rFonts w:eastAsia="Times New Roman"/>
          <w:color w:val="000000"/>
        </w:rPr>
      </w:pPr>
      <w:r w:rsidRPr="00DA587A">
        <w:rPr>
          <w:rFonts w:eastAsia="Times New Roman"/>
          <w:b/>
          <w:bCs/>
          <w:color w:val="000000"/>
        </w:rPr>
        <w:t>Личностные универсальные учебные действия: </w:t>
      </w:r>
      <w:r w:rsidRPr="00DA587A">
        <w:rPr>
          <w:rFonts w:eastAsia="Times New Roman"/>
          <w:color w:val="000000"/>
        </w:rPr>
        <w:t> </w:t>
      </w:r>
    </w:p>
    <w:p w:rsidR="00E47E9B" w:rsidRPr="00E47E9B" w:rsidRDefault="00E47E9B" w:rsidP="00E47E9B">
      <w:pPr>
        <w:shd w:val="clear" w:color="auto" w:fill="FFFFFF"/>
        <w:ind w:left="10" w:right="10" w:hanging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 xml:space="preserve">У </w:t>
      </w:r>
      <w:proofErr w:type="gramStart"/>
      <w:r w:rsidRPr="00DA587A">
        <w:rPr>
          <w:rFonts w:eastAsia="Times New Roman"/>
          <w:color w:val="000000"/>
        </w:rPr>
        <w:t>обучающегося</w:t>
      </w:r>
      <w:proofErr w:type="gramEnd"/>
      <w:r w:rsidRPr="00DA587A">
        <w:rPr>
          <w:rFonts w:eastAsia="Times New Roman"/>
          <w:color w:val="000000"/>
        </w:rPr>
        <w:t xml:space="preserve"> будут сформированы:  </w:t>
      </w:r>
    </w:p>
    <w:p w:rsidR="00E47E9B" w:rsidRPr="00E47E9B" w:rsidRDefault="00E47E9B" w:rsidP="00E47E9B">
      <w:pPr>
        <w:numPr>
          <w:ilvl w:val="0"/>
          <w:numId w:val="12"/>
        </w:numPr>
        <w:shd w:val="clear" w:color="auto" w:fill="FFFFFF"/>
        <w:ind w:right="756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широкая мотивационная основа художественно-творческой деятельности, включающая социальные, учебно-познавательные и внешние мотивы; интерес к новым видам прикладного творчества, к новым способам самовыражения;  </w:t>
      </w:r>
    </w:p>
    <w:p w:rsidR="00E47E9B" w:rsidRPr="00E47E9B" w:rsidRDefault="00E47E9B" w:rsidP="00E47E9B">
      <w:pPr>
        <w:numPr>
          <w:ilvl w:val="0"/>
          <w:numId w:val="12"/>
        </w:numPr>
        <w:shd w:val="clear" w:color="auto" w:fill="FFFFFF"/>
        <w:ind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устойчивый познавательный интерес к новым способам исследования технологий и материалов;  </w:t>
      </w:r>
    </w:p>
    <w:p w:rsidR="00E47E9B" w:rsidRPr="00E47E9B" w:rsidRDefault="00E47E9B" w:rsidP="00E47E9B">
      <w:pPr>
        <w:numPr>
          <w:ilvl w:val="0"/>
          <w:numId w:val="12"/>
        </w:numPr>
        <w:shd w:val="clear" w:color="auto" w:fill="FFFFFF"/>
        <w:ind w:right="10"/>
        <w:rPr>
          <w:rFonts w:eastAsia="Times New Roman"/>
          <w:color w:val="000000"/>
        </w:rPr>
      </w:pPr>
      <w:proofErr w:type="gramStart"/>
      <w:r w:rsidRPr="00DA587A">
        <w:rPr>
          <w:rFonts w:eastAsia="Times New Roman"/>
          <w:color w:val="000000"/>
        </w:rPr>
        <w:t>адекватное</w:t>
      </w:r>
      <w:proofErr w:type="gramEnd"/>
      <w:r w:rsidRPr="00DA587A">
        <w:rPr>
          <w:rFonts w:eastAsia="Times New Roman"/>
          <w:color w:val="000000"/>
        </w:rPr>
        <w:t xml:space="preserve"> понимания причин успешности/</w:t>
      </w:r>
      <w:proofErr w:type="spellStart"/>
      <w:r w:rsidRPr="00DA587A">
        <w:rPr>
          <w:rFonts w:eastAsia="Times New Roman"/>
          <w:color w:val="000000"/>
        </w:rPr>
        <w:t>неуспешности</w:t>
      </w:r>
      <w:proofErr w:type="spellEnd"/>
      <w:r w:rsidRPr="00DA587A">
        <w:rPr>
          <w:rFonts w:eastAsia="Times New Roman"/>
          <w:color w:val="000000"/>
        </w:rPr>
        <w:t xml:space="preserve"> творческой деятельности;  </w:t>
      </w:r>
    </w:p>
    <w:p w:rsidR="00E47E9B" w:rsidRPr="00E47E9B" w:rsidRDefault="00E47E9B" w:rsidP="00E47E9B">
      <w:pPr>
        <w:shd w:val="clear" w:color="auto" w:fill="FFFFFF"/>
        <w:ind w:left="10" w:right="10" w:hanging="10"/>
        <w:rPr>
          <w:rFonts w:eastAsia="Times New Roman"/>
          <w:color w:val="000000"/>
        </w:rPr>
      </w:pPr>
      <w:proofErr w:type="gramStart"/>
      <w:r w:rsidRPr="00DA587A">
        <w:rPr>
          <w:rFonts w:eastAsia="Times New Roman"/>
          <w:color w:val="000000"/>
        </w:rPr>
        <w:t>Обучающийся</w:t>
      </w:r>
      <w:proofErr w:type="gramEnd"/>
      <w:r w:rsidRPr="00DA587A">
        <w:rPr>
          <w:rFonts w:eastAsia="Times New Roman"/>
          <w:color w:val="000000"/>
        </w:rPr>
        <w:t xml:space="preserve"> получит возможность для формирования:  </w:t>
      </w:r>
    </w:p>
    <w:p w:rsidR="00E47E9B" w:rsidRPr="00E47E9B" w:rsidRDefault="00E47E9B" w:rsidP="00E47E9B">
      <w:pPr>
        <w:numPr>
          <w:ilvl w:val="0"/>
          <w:numId w:val="13"/>
        </w:numPr>
        <w:shd w:val="clear" w:color="auto" w:fill="FFFFFF"/>
        <w:ind w:left="1068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внутренней позиции обучающегося на уровне понимания необходимости творческой деятельности, как одного из средств самовыражения в социальной жизни;  </w:t>
      </w:r>
    </w:p>
    <w:p w:rsidR="00E47E9B" w:rsidRPr="00E47E9B" w:rsidRDefault="00E47E9B" w:rsidP="00E47E9B">
      <w:pPr>
        <w:numPr>
          <w:ilvl w:val="0"/>
          <w:numId w:val="13"/>
        </w:numPr>
        <w:shd w:val="clear" w:color="auto" w:fill="FFFFFF"/>
        <w:ind w:left="1068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выраженной познавательной мотивации;  </w:t>
      </w:r>
    </w:p>
    <w:p w:rsidR="00E47E9B" w:rsidRPr="00E47E9B" w:rsidRDefault="00E47E9B" w:rsidP="00E47E9B">
      <w:pPr>
        <w:numPr>
          <w:ilvl w:val="0"/>
          <w:numId w:val="13"/>
        </w:numPr>
        <w:shd w:val="clear" w:color="auto" w:fill="FFFFFF"/>
        <w:ind w:left="1068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устойчивого интереса к новым способам познания;  </w:t>
      </w:r>
    </w:p>
    <w:p w:rsidR="00E47E9B" w:rsidRPr="00DA587A" w:rsidRDefault="00E47E9B" w:rsidP="00E47E9B">
      <w:pPr>
        <w:numPr>
          <w:ilvl w:val="0"/>
          <w:numId w:val="13"/>
        </w:numPr>
        <w:shd w:val="clear" w:color="auto" w:fill="FFFFFF"/>
        <w:ind w:left="1068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 xml:space="preserve">адекватного понимания причин успешности или </w:t>
      </w:r>
      <w:proofErr w:type="spellStart"/>
      <w:r w:rsidRPr="00DA587A">
        <w:rPr>
          <w:rFonts w:eastAsia="Times New Roman"/>
          <w:color w:val="000000"/>
        </w:rPr>
        <w:t>неуспешности</w:t>
      </w:r>
      <w:proofErr w:type="spellEnd"/>
      <w:r w:rsidRPr="00DA587A">
        <w:rPr>
          <w:rFonts w:eastAsia="Times New Roman"/>
          <w:color w:val="000000"/>
        </w:rPr>
        <w:t xml:space="preserve"> творческой деятельности;  </w:t>
      </w:r>
    </w:p>
    <w:p w:rsidR="004836EF" w:rsidRPr="00E47E9B" w:rsidRDefault="004836EF" w:rsidP="004836EF">
      <w:pPr>
        <w:shd w:val="clear" w:color="auto" w:fill="FFFFFF"/>
        <w:ind w:left="1068" w:right="10"/>
        <w:rPr>
          <w:rFonts w:eastAsia="Times New Roman"/>
          <w:color w:val="000000"/>
        </w:rPr>
      </w:pPr>
    </w:p>
    <w:p w:rsidR="00E47E9B" w:rsidRPr="00E47E9B" w:rsidRDefault="00E47E9B" w:rsidP="00E47E9B">
      <w:pPr>
        <w:shd w:val="clear" w:color="auto" w:fill="FFFFFF"/>
        <w:ind w:left="-4" w:firstLine="4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 </w:t>
      </w:r>
      <w:r w:rsidRPr="00DA587A">
        <w:rPr>
          <w:rFonts w:eastAsia="Times New Roman"/>
          <w:b/>
          <w:bCs/>
          <w:color w:val="000000"/>
        </w:rPr>
        <w:t>Регулятивные универсальные учебные действия:</w:t>
      </w:r>
      <w:r w:rsidRPr="00DA587A">
        <w:rPr>
          <w:rFonts w:eastAsia="Times New Roman"/>
          <w:color w:val="000000"/>
        </w:rPr>
        <w:t> </w:t>
      </w:r>
    </w:p>
    <w:p w:rsidR="00E47E9B" w:rsidRPr="00E47E9B" w:rsidRDefault="00E47E9B" w:rsidP="00E47E9B">
      <w:pPr>
        <w:shd w:val="clear" w:color="auto" w:fill="FFFFFF"/>
        <w:ind w:left="708" w:right="10" w:hanging="708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  <w:u w:val="single"/>
        </w:rPr>
        <w:t>Обучающийся научится:  </w:t>
      </w:r>
    </w:p>
    <w:p w:rsidR="00E47E9B" w:rsidRPr="00E47E9B" w:rsidRDefault="00E47E9B" w:rsidP="00E47E9B">
      <w:pPr>
        <w:numPr>
          <w:ilvl w:val="0"/>
          <w:numId w:val="14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принимать и сохранять учебно-творческую задачу;  </w:t>
      </w:r>
    </w:p>
    <w:p w:rsidR="00E47E9B" w:rsidRPr="00E47E9B" w:rsidRDefault="00E47E9B" w:rsidP="00E47E9B">
      <w:pPr>
        <w:numPr>
          <w:ilvl w:val="0"/>
          <w:numId w:val="14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учитывать выделенные в пособиях этапы работы;  </w:t>
      </w:r>
    </w:p>
    <w:p w:rsidR="00E47E9B" w:rsidRPr="00E47E9B" w:rsidRDefault="00E47E9B" w:rsidP="00E47E9B">
      <w:pPr>
        <w:numPr>
          <w:ilvl w:val="0"/>
          <w:numId w:val="14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планировать свои действия;  </w:t>
      </w:r>
    </w:p>
    <w:p w:rsidR="00E47E9B" w:rsidRPr="00E47E9B" w:rsidRDefault="00E47E9B" w:rsidP="00E47E9B">
      <w:pPr>
        <w:numPr>
          <w:ilvl w:val="0"/>
          <w:numId w:val="14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осуществлять итоговый и пошаговый контроль;  </w:t>
      </w:r>
    </w:p>
    <w:p w:rsidR="00E47E9B" w:rsidRPr="00E47E9B" w:rsidRDefault="00E47E9B" w:rsidP="00E47E9B">
      <w:pPr>
        <w:numPr>
          <w:ilvl w:val="0"/>
          <w:numId w:val="14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адекватно воспринимать оценку учителя;  </w:t>
      </w:r>
    </w:p>
    <w:p w:rsidR="00E47E9B" w:rsidRPr="00E47E9B" w:rsidRDefault="00E47E9B" w:rsidP="00E47E9B">
      <w:pPr>
        <w:numPr>
          <w:ilvl w:val="0"/>
          <w:numId w:val="14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различать способ и результат действия;  </w:t>
      </w:r>
    </w:p>
    <w:p w:rsidR="00E47E9B" w:rsidRPr="00E47E9B" w:rsidRDefault="00E47E9B" w:rsidP="00E47E9B">
      <w:pPr>
        <w:numPr>
          <w:ilvl w:val="0"/>
          <w:numId w:val="14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вносить коррективы в действия на основе их оценки и учета сделанных ошибок;  </w:t>
      </w:r>
    </w:p>
    <w:p w:rsidR="00E47E9B" w:rsidRPr="00E47E9B" w:rsidRDefault="00E47E9B" w:rsidP="00E47E9B">
      <w:pPr>
        <w:numPr>
          <w:ilvl w:val="0"/>
          <w:numId w:val="14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выполнять учебные действия в материале, речи, в уме.  </w:t>
      </w:r>
    </w:p>
    <w:p w:rsidR="00E47E9B" w:rsidRPr="00E47E9B" w:rsidRDefault="00E47E9B" w:rsidP="00E47E9B">
      <w:pPr>
        <w:shd w:val="clear" w:color="auto" w:fill="FFFFFF"/>
        <w:ind w:left="708" w:right="10" w:hanging="708"/>
        <w:jc w:val="both"/>
        <w:rPr>
          <w:rFonts w:eastAsia="Times New Roman"/>
          <w:color w:val="000000"/>
        </w:rPr>
      </w:pPr>
      <w:proofErr w:type="gramStart"/>
      <w:r w:rsidRPr="00DA587A">
        <w:rPr>
          <w:rFonts w:eastAsia="Times New Roman"/>
          <w:color w:val="000000"/>
          <w:u w:val="single"/>
        </w:rPr>
        <w:t>Обучающийся</w:t>
      </w:r>
      <w:proofErr w:type="gramEnd"/>
      <w:r w:rsidRPr="00DA587A">
        <w:rPr>
          <w:rFonts w:eastAsia="Times New Roman"/>
          <w:color w:val="000000"/>
          <w:u w:val="single"/>
        </w:rPr>
        <w:t xml:space="preserve"> получит возможность научиться:  </w:t>
      </w:r>
    </w:p>
    <w:p w:rsidR="00E47E9B" w:rsidRPr="00E47E9B" w:rsidRDefault="00E47E9B" w:rsidP="00E47E9B">
      <w:pPr>
        <w:numPr>
          <w:ilvl w:val="0"/>
          <w:numId w:val="15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проявлять познавательную инициативу;  </w:t>
      </w:r>
    </w:p>
    <w:p w:rsidR="00E47E9B" w:rsidRPr="00E47E9B" w:rsidRDefault="00E47E9B" w:rsidP="00E47E9B">
      <w:pPr>
        <w:numPr>
          <w:ilvl w:val="0"/>
          <w:numId w:val="15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самостоятельно учитывать выделенные учителем ориентиры действия в незнакомом материале;  </w:t>
      </w:r>
    </w:p>
    <w:p w:rsidR="00E47E9B" w:rsidRPr="00E47E9B" w:rsidRDefault="00E47E9B" w:rsidP="00E47E9B">
      <w:pPr>
        <w:numPr>
          <w:ilvl w:val="0"/>
          <w:numId w:val="15"/>
        </w:numPr>
        <w:shd w:val="clear" w:color="auto" w:fill="FFFFFF"/>
        <w:ind w:left="1068"/>
        <w:rPr>
          <w:rFonts w:eastAsia="Times New Roman"/>
          <w:color w:val="000000"/>
        </w:rPr>
      </w:pPr>
      <w:proofErr w:type="gramStart"/>
      <w:r w:rsidRPr="00DA587A">
        <w:rPr>
          <w:rFonts w:eastAsia="Times New Roman"/>
          <w:color w:val="000000"/>
        </w:rPr>
        <w:t>преобразовывать практическую задачу в познавательную, самостоятельно находить варианты решения творческой задачи.  </w:t>
      </w:r>
      <w:proofErr w:type="gramEnd"/>
    </w:p>
    <w:p w:rsidR="00E47E9B" w:rsidRPr="00E47E9B" w:rsidRDefault="00E47E9B" w:rsidP="00E47E9B">
      <w:pPr>
        <w:shd w:val="clear" w:color="auto" w:fill="FFFFFF"/>
        <w:rPr>
          <w:rFonts w:eastAsia="Times New Roman"/>
          <w:color w:val="000000"/>
        </w:rPr>
      </w:pPr>
      <w:r w:rsidRPr="00DA587A">
        <w:rPr>
          <w:rFonts w:eastAsia="Times New Roman"/>
          <w:b/>
          <w:bCs/>
          <w:color w:val="000000"/>
        </w:rPr>
        <w:t>Коммуникативные универсальные учебные действия:</w:t>
      </w:r>
    </w:p>
    <w:p w:rsidR="00E47E9B" w:rsidRPr="00E47E9B" w:rsidRDefault="00E47E9B" w:rsidP="00E47E9B">
      <w:pPr>
        <w:shd w:val="clear" w:color="auto" w:fill="FFFFFF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  <w:u w:val="single"/>
        </w:rPr>
        <w:t>Учащиеся смогут:  </w:t>
      </w:r>
    </w:p>
    <w:p w:rsidR="00E47E9B" w:rsidRPr="00E47E9B" w:rsidRDefault="00E47E9B" w:rsidP="00E47E9B">
      <w:pPr>
        <w:numPr>
          <w:ilvl w:val="0"/>
          <w:numId w:val="16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допускать существование различных точек зрения и различных вариантов выполнения поставленной творческой задачи;  </w:t>
      </w:r>
    </w:p>
    <w:p w:rsidR="00E47E9B" w:rsidRPr="00E47E9B" w:rsidRDefault="00E47E9B" w:rsidP="00E47E9B">
      <w:pPr>
        <w:numPr>
          <w:ilvl w:val="0"/>
          <w:numId w:val="16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учитывать разные мнения, стремиться к координации при выполнении коллективных работ;  </w:t>
      </w:r>
    </w:p>
    <w:p w:rsidR="00E47E9B" w:rsidRPr="00E47E9B" w:rsidRDefault="00E47E9B" w:rsidP="00E47E9B">
      <w:pPr>
        <w:numPr>
          <w:ilvl w:val="0"/>
          <w:numId w:val="16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формулировать собственное мнение и позицию;  </w:t>
      </w:r>
    </w:p>
    <w:p w:rsidR="00E47E9B" w:rsidRPr="00E47E9B" w:rsidRDefault="00E47E9B" w:rsidP="00E47E9B">
      <w:pPr>
        <w:numPr>
          <w:ilvl w:val="0"/>
          <w:numId w:val="16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договариваться, приходить к общему решению;  </w:t>
      </w:r>
    </w:p>
    <w:p w:rsidR="00E47E9B" w:rsidRPr="00E47E9B" w:rsidRDefault="00E47E9B" w:rsidP="00E47E9B">
      <w:pPr>
        <w:numPr>
          <w:ilvl w:val="0"/>
          <w:numId w:val="16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lastRenderedPageBreak/>
        <w:t>соблюдать корректность в высказываниях;  </w:t>
      </w:r>
    </w:p>
    <w:p w:rsidR="00E47E9B" w:rsidRPr="00E47E9B" w:rsidRDefault="00E47E9B" w:rsidP="00E47E9B">
      <w:pPr>
        <w:numPr>
          <w:ilvl w:val="0"/>
          <w:numId w:val="16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задавать вопросы по существу;  </w:t>
      </w:r>
    </w:p>
    <w:p w:rsidR="00E47E9B" w:rsidRPr="00E47E9B" w:rsidRDefault="00E47E9B" w:rsidP="00E47E9B">
      <w:pPr>
        <w:numPr>
          <w:ilvl w:val="0"/>
          <w:numId w:val="16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использовать речь для регуляции своего действия;  </w:t>
      </w:r>
    </w:p>
    <w:p w:rsidR="00E47E9B" w:rsidRPr="00E47E9B" w:rsidRDefault="00E47E9B" w:rsidP="00E47E9B">
      <w:pPr>
        <w:numPr>
          <w:ilvl w:val="0"/>
          <w:numId w:val="16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контролировать действия партнера;  </w:t>
      </w:r>
    </w:p>
    <w:p w:rsidR="00E47E9B" w:rsidRPr="00E47E9B" w:rsidRDefault="00E47E9B" w:rsidP="00E47E9B">
      <w:pPr>
        <w:shd w:val="clear" w:color="auto" w:fill="FFFFFF"/>
        <w:rPr>
          <w:rFonts w:eastAsia="Times New Roman"/>
          <w:color w:val="000000"/>
        </w:rPr>
      </w:pPr>
      <w:proofErr w:type="gramStart"/>
      <w:r w:rsidRPr="00DA587A">
        <w:rPr>
          <w:rFonts w:eastAsia="Times New Roman"/>
          <w:color w:val="000000"/>
          <w:u w:val="single"/>
        </w:rPr>
        <w:t>Обучающийся</w:t>
      </w:r>
      <w:proofErr w:type="gramEnd"/>
      <w:r w:rsidRPr="00DA587A">
        <w:rPr>
          <w:rFonts w:eastAsia="Times New Roman"/>
          <w:color w:val="000000"/>
          <w:u w:val="single"/>
        </w:rPr>
        <w:t xml:space="preserve"> получит возможность научиться:</w:t>
      </w:r>
    </w:p>
    <w:p w:rsidR="00E47E9B" w:rsidRPr="00E47E9B" w:rsidRDefault="00E47E9B" w:rsidP="00E47E9B">
      <w:pPr>
        <w:numPr>
          <w:ilvl w:val="0"/>
          <w:numId w:val="17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учитывать разные мнения и обосновывать свою позицию;  </w:t>
      </w:r>
    </w:p>
    <w:p w:rsidR="00E47E9B" w:rsidRPr="00E47E9B" w:rsidRDefault="00E47E9B" w:rsidP="00E47E9B">
      <w:pPr>
        <w:numPr>
          <w:ilvl w:val="0"/>
          <w:numId w:val="17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  </w:t>
      </w:r>
    </w:p>
    <w:p w:rsidR="00E47E9B" w:rsidRPr="00E47E9B" w:rsidRDefault="00E47E9B" w:rsidP="00E47E9B">
      <w:pPr>
        <w:numPr>
          <w:ilvl w:val="0"/>
          <w:numId w:val="17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владеть монологической и диалогической формой речи;  </w:t>
      </w:r>
    </w:p>
    <w:p w:rsidR="00E47E9B" w:rsidRPr="00E47E9B" w:rsidRDefault="00E47E9B" w:rsidP="00E47E9B">
      <w:pPr>
        <w:numPr>
          <w:ilvl w:val="0"/>
          <w:numId w:val="17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осуществлять взаимный контроль и оказывать партнерам в сотрудничестве необходимую взаимопомощь;  </w:t>
      </w:r>
    </w:p>
    <w:p w:rsidR="00E47E9B" w:rsidRPr="00E47E9B" w:rsidRDefault="00E47E9B" w:rsidP="00E47E9B">
      <w:pPr>
        <w:shd w:val="clear" w:color="auto" w:fill="FFFFFF"/>
        <w:ind w:left="348" w:right="10" w:hanging="348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b/>
          <w:bCs/>
          <w:color w:val="000000"/>
        </w:rPr>
        <w:t>Познавательные универсальные учебные действия</w:t>
      </w:r>
      <w:r w:rsidRPr="00DA587A">
        <w:rPr>
          <w:rFonts w:eastAsia="Times New Roman"/>
          <w:color w:val="000000"/>
        </w:rPr>
        <w:t> </w:t>
      </w:r>
    </w:p>
    <w:p w:rsidR="00E47E9B" w:rsidRPr="00E47E9B" w:rsidRDefault="00E47E9B" w:rsidP="00E47E9B">
      <w:pPr>
        <w:shd w:val="clear" w:color="auto" w:fill="FFFFFF"/>
        <w:ind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  <w:u w:val="single"/>
        </w:rPr>
        <w:t>Обучающийся научится:  </w:t>
      </w:r>
    </w:p>
    <w:p w:rsidR="00E47E9B" w:rsidRPr="00E47E9B" w:rsidRDefault="00E47E9B" w:rsidP="00E47E9B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осуществлять поиск нужной информации для выполнения художественно-творческой задачи с использованием учебной и дополнительной литературы;  </w:t>
      </w:r>
    </w:p>
    <w:p w:rsidR="00E47E9B" w:rsidRPr="00E47E9B" w:rsidRDefault="00E47E9B" w:rsidP="00E47E9B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использовать знаки, символы, модели, схемы для решения познавательных и творческих задач и представления их результатов;  </w:t>
      </w:r>
    </w:p>
    <w:p w:rsidR="00E47E9B" w:rsidRPr="00E47E9B" w:rsidRDefault="00E47E9B" w:rsidP="00E47E9B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анализировать объекты, выделять главное;  </w:t>
      </w:r>
    </w:p>
    <w:p w:rsidR="00E47E9B" w:rsidRPr="00E47E9B" w:rsidRDefault="00E47E9B" w:rsidP="00E47E9B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осуществлять синтез (целое из частей);  </w:t>
      </w:r>
    </w:p>
    <w:p w:rsidR="00E47E9B" w:rsidRPr="00E47E9B" w:rsidRDefault="00E47E9B" w:rsidP="00E47E9B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проводить сравнение, классификацию по разным критериям;  </w:t>
      </w:r>
    </w:p>
    <w:p w:rsidR="00E47E9B" w:rsidRPr="00E47E9B" w:rsidRDefault="00E47E9B" w:rsidP="00E47E9B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устанавливать причинно-следственные связи;  </w:t>
      </w:r>
    </w:p>
    <w:p w:rsidR="00E47E9B" w:rsidRPr="00E47E9B" w:rsidRDefault="00E47E9B" w:rsidP="00E47E9B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обобщать (выделять класс объектов по к/</w:t>
      </w:r>
      <w:proofErr w:type="gramStart"/>
      <w:r w:rsidRPr="00DA587A">
        <w:rPr>
          <w:rFonts w:eastAsia="Times New Roman"/>
          <w:color w:val="000000"/>
        </w:rPr>
        <w:t>л</w:t>
      </w:r>
      <w:proofErr w:type="gramEnd"/>
      <w:r w:rsidRPr="00DA587A">
        <w:rPr>
          <w:rFonts w:eastAsia="Times New Roman"/>
          <w:color w:val="000000"/>
        </w:rPr>
        <w:t xml:space="preserve"> признаку);  </w:t>
      </w:r>
    </w:p>
    <w:p w:rsidR="00E47E9B" w:rsidRPr="00E47E9B" w:rsidRDefault="00E47E9B" w:rsidP="00E47E9B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подводить под понятие;  </w:t>
      </w:r>
    </w:p>
    <w:p w:rsidR="00E47E9B" w:rsidRPr="00E47E9B" w:rsidRDefault="00E47E9B" w:rsidP="00E47E9B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устанавливать аналогии;  </w:t>
      </w:r>
    </w:p>
    <w:p w:rsidR="00E47E9B" w:rsidRPr="00E47E9B" w:rsidRDefault="00E47E9B" w:rsidP="00E47E9B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Проводить наблюдения и эксперименты, высказывать суждения, делать умозаключения и выводы.  </w:t>
      </w:r>
    </w:p>
    <w:p w:rsidR="00E47E9B" w:rsidRPr="00E47E9B" w:rsidRDefault="00E47E9B" w:rsidP="00E47E9B">
      <w:pPr>
        <w:shd w:val="clear" w:color="auto" w:fill="FFFFFF"/>
        <w:ind w:right="10"/>
        <w:rPr>
          <w:rFonts w:eastAsia="Times New Roman"/>
          <w:color w:val="000000"/>
        </w:rPr>
      </w:pPr>
      <w:proofErr w:type="gramStart"/>
      <w:r w:rsidRPr="00DA587A">
        <w:rPr>
          <w:rFonts w:eastAsia="Times New Roman"/>
          <w:color w:val="000000"/>
          <w:u w:val="single"/>
        </w:rPr>
        <w:t>Обучающийся</w:t>
      </w:r>
      <w:proofErr w:type="gramEnd"/>
      <w:r w:rsidRPr="00DA587A">
        <w:rPr>
          <w:rFonts w:eastAsia="Times New Roman"/>
          <w:color w:val="000000"/>
          <w:u w:val="single"/>
        </w:rPr>
        <w:t xml:space="preserve"> получит возможность научиться:  </w:t>
      </w:r>
    </w:p>
    <w:p w:rsidR="00E47E9B" w:rsidRPr="00E47E9B" w:rsidRDefault="00E47E9B" w:rsidP="00E47E9B">
      <w:pPr>
        <w:numPr>
          <w:ilvl w:val="0"/>
          <w:numId w:val="19"/>
        </w:numPr>
        <w:shd w:val="clear" w:color="auto" w:fill="FFFFFF"/>
        <w:ind w:left="1068" w:right="3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осуществлять расширенный поиск информации в соответствии с исследовательской задачей с использованием ресурсов сети Интернет;  </w:t>
      </w:r>
    </w:p>
    <w:p w:rsidR="00E47E9B" w:rsidRPr="00DA587A" w:rsidRDefault="00E47E9B" w:rsidP="00E47E9B">
      <w:pPr>
        <w:numPr>
          <w:ilvl w:val="0"/>
          <w:numId w:val="19"/>
        </w:numPr>
        <w:shd w:val="clear" w:color="auto" w:fill="FFFFFF"/>
        <w:ind w:left="1068" w:right="506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осознанно и произвольно строить сообщения в устной и письменной форме; использованию методов и приёмов художественно-творческой деятельности в основном учебном процессе и повседневной жизни.</w:t>
      </w:r>
    </w:p>
    <w:p w:rsidR="004836EF" w:rsidRPr="004836EF" w:rsidRDefault="004836EF" w:rsidP="004836EF">
      <w:pPr>
        <w:shd w:val="clear" w:color="auto" w:fill="FFFFFF"/>
        <w:ind w:left="-4" w:hanging="10"/>
        <w:rPr>
          <w:rFonts w:eastAsia="Times New Roman"/>
          <w:color w:val="000000"/>
        </w:rPr>
      </w:pPr>
      <w:r w:rsidRPr="00DA587A">
        <w:rPr>
          <w:rFonts w:eastAsia="Times New Roman"/>
          <w:b/>
          <w:bCs/>
          <w:color w:val="000000"/>
        </w:rPr>
        <w:t>К окончанию учебного года обучающиеся должны овладеть умениями:</w:t>
      </w:r>
    </w:p>
    <w:p w:rsidR="004836EF" w:rsidRPr="004836EF" w:rsidRDefault="004836EF" w:rsidP="004836EF">
      <w:pPr>
        <w:shd w:val="clear" w:color="auto" w:fill="FFFFFF"/>
        <w:ind w:left="-4" w:hanging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 </w:t>
      </w:r>
      <w:r w:rsidRPr="00DA587A">
        <w:rPr>
          <w:rFonts w:eastAsia="Times New Roman"/>
          <w:b/>
          <w:bCs/>
          <w:color w:val="000000"/>
        </w:rPr>
        <w:t>личностными:</w:t>
      </w:r>
      <w:r w:rsidRPr="00DA587A">
        <w:rPr>
          <w:rFonts w:eastAsia="Times New Roman"/>
          <w:color w:val="000000"/>
        </w:rPr>
        <w:t> </w:t>
      </w:r>
    </w:p>
    <w:p w:rsidR="004836EF" w:rsidRPr="004836EF" w:rsidRDefault="004836EF" w:rsidP="004836EF">
      <w:pPr>
        <w:numPr>
          <w:ilvl w:val="0"/>
          <w:numId w:val="20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оценивать жизненные ситуации с точки зрения собственных ощущений, оценивать конкретные поступки как хорошие или плохие;</w:t>
      </w:r>
    </w:p>
    <w:p w:rsidR="004836EF" w:rsidRPr="004836EF" w:rsidRDefault="004836EF" w:rsidP="004836EF">
      <w:pPr>
        <w:numPr>
          <w:ilvl w:val="0"/>
          <w:numId w:val="20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называть и объяснять свои чувства и ощущения от изучаемых изделий ДПТ;</w:t>
      </w:r>
    </w:p>
    <w:p w:rsidR="004836EF" w:rsidRPr="004836EF" w:rsidRDefault="004836EF" w:rsidP="004836EF">
      <w:pPr>
        <w:numPr>
          <w:ilvl w:val="0"/>
          <w:numId w:val="20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 xml:space="preserve">самостоятельно определять и объяснять общие для всех людей самые простые правила поведения, свои чувства и ощущения </w:t>
      </w:r>
      <w:proofErr w:type="gramStart"/>
      <w:r w:rsidRPr="00DA587A">
        <w:rPr>
          <w:rFonts w:eastAsia="Times New Roman"/>
          <w:color w:val="000000"/>
        </w:rPr>
        <w:t>от</w:t>
      </w:r>
      <w:proofErr w:type="gramEnd"/>
      <w:r w:rsidRPr="00DA587A">
        <w:rPr>
          <w:rFonts w:eastAsia="Times New Roman"/>
          <w:color w:val="000000"/>
        </w:rPr>
        <w:t xml:space="preserve"> увиденного, уметь рассуждать;</w:t>
      </w:r>
    </w:p>
    <w:p w:rsidR="004836EF" w:rsidRPr="004836EF" w:rsidRDefault="004836EF" w:rsidP="004836EF">
      <w:pPr>
        <w:numPr>
          <w:ilvl w:val="0"/>
          <w:numId w:val="20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делать правильный выбор при совершении какого-либо поступка.</w:t>
      </w:r>
    </w:p>
    <w:p w:rsidR="004836EF" w:rsidRPr="004836EF" w:rsidRDefault="004836EF" w:rsidP="004836EF">
      <w:pPr>
        <w:shd w:val="clear" w:color="auto" w:fill="FFFFFF"/>
        <w:ind w:right="10"/>
        <w:jc w:val="both"/>
        <w:rPr>
          <w:rFonts w:eastAsia="Times New Roman"/>
          <w:color w:val="000000"/>
        </w:rPr>
      </w:pPr>
      <w:proofErr w:type="spellStart"/>
      <w:r w:rsidRPr="00DA587A">
        <w:rPr>
          <w:rFonts w:eastAsia="Times New Roman"/>
          <w:b/>
          <w:bCs/>
          <w:color w:val="000000"/>
        </w:rPr>
        <w:t>метапредметными</w:t>
      </w:r>
      <w:proofErr w:type="spellEnd"/>
      <w:r w:rsidRPr="00DA587A">
        <w:rPr>
          <w:rFonts w:eastAsia="Times New Roman"/>
          <w:b/>
          <w:bCs/>
          <w:color w:val="000000"/>
        </w:rPr>
        <w:t>:</w:t>
      </w:r>
      <w:r w:rsidRPr="00DA587A">
        <w:rPr>
          <w:rFonts w:eastAsia="Times New Roman"/>
          <w:color w:val="000000"/>
        </w:rPr>
        <w:t> </w:t>
      </w:r>
    </w:p>
    <w:p w:rsidR="004836EF" w:rsidRPr="004836EF" w:rsidRDefault="004836EF" w:rsidP="004836EF">
      <w:pPr>
        <w:numPr>
          <w:ilvl w:val="0"/>
          <w:numId w:val="21"/>
        </w:numPr>
        <w:shd w:val="clear" w:color="auto" w:fill="FFFFFF"/>
        <w:ind w:left="36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определять цель работы на занятии с помощью учителя;</w:t>
      </w:r>
    </w:p>
    <w:p w:rsidR="004836EF" w:rsidRPr="004836EF" w:rsidRDefault="004836EF" w:rsidP="004836EF">
      <w:pPr>
        <w:numPr>
          <w:ilvl w:val="0"/>
          <w:numId w:val="21"/>
        </w:numPr>
        <w:shd w:val="clear" w:color="auto" w:fill="FFFFFF"/>
        <w:ind w:left="36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проговаривать последовательность действий;</w:t>
      </w:r>
    </w:p>
    <w:p w:rsidR="004836EF" w:rsidRPr="004836EF" w:rsidRDefault="004836EF" w:rsidP="004836EF">
      <w:pPr>
        <w:numPr>
          <w:ilvl w:val="0"/>
          <w:numId w:val="21"/>
        </w:numPr>
        <w:shd w:val="clear" w:color="auto" w:fill="FFFFFF"/>
        <w:ind w:left="36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объяснять выбор материалов и инструментов для работы с помощью учителя;</w:t>
      </w:r>
    </w:p>
    <w:p w:rsidR="004836EF" w:rsidRPr="004836EF" w:rsidRDefault="004836EF" w:rsidP="004836EF">
      <w:pPr>
        <w:numPr>
          <w:ilvl w:val="0"/>
          <w:numId w:val="21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готовить   рабочее   место   и   выполнять   практическую   работу   по образцам;</w:t>
      </w:r>
    </w:p>
    <w:p w:rsidR="004836EF" w:rsidRPr="004836EF" w:rsidRDefault="004836EF" w:rsidP="004836EF">
      <w:pPr>
        <w:numPr>
          <w:ilvl w:val="0"/>
          <w:numId w:val="21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с помощью шаблона выполнять контроль точности разметки деталей;</w:t>
      </w:r>
    </w:p>
    <w:p w:rsidR="004836EF" w:rsidRPr="004836EF" w:rsidRDefault="004836EF" w:rsidP="004836EF">
      <w:pPr>
        <w:numPr>
          <w:ilvl w:val="0"/>
          <w:numId w:val="21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отличать новое от уже известного с помощью учителя;</w:t>
      </w:r>
    </w:p>
    <w:p w:rsidR="004836EF" w:rsidRPr="004836EF" w:rsidRDefault="004836EF" w:rsidP="004836EF">
      <w:pPr>
        <w:numPr>
          <w:ilvl w:val="0"/>
          <w:numId w:val="21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добывать новые знания из различных источников;</w:t>
      </w:r>
    </w:p>
    <w:p w:rsidR="004836EF" w:rsidRPr="004836EF" w:rsidRDefault="004836EF" w:rsidP="004836EF">
      <w:pPr>
        <w:numPr>
          <w:ilvl w:val="0"/>
          <w:numId w:val="21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делать выводы в результате работы;</w:t>
      </w:r>
    </w:p>
    <w:p w:rsidR="004836EF" w:rsidRPr="004836EF" w:rsidRDefault="004836EF" w:rsidP="004836EF">
      <w:pPr>
        <w:numPr>
          <w:ilvl w:val="0"/>
          <w:numId w:val="21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сравнивать и группировать предметы и образы;</w:t>
      </w:r>
    </w:p>
    <w:p w:rsidR="004836EF" w:rsidRPr="004836EF" w:rsidRDefault="004836EF" w:rsidP="004836EF">
      <w:pPr>
        <w:shd w:val="clear" w:color="auto" w:fill="FFFFFF"/>
        <w:ind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b/>
          <w:bCs/>
          <w:color w:val="000000"/>
        </w:rPr>
        <w:t>предметными:</w:t>
      </w:r>
      <w:r w:rsidRPr="00DA587A">
        <w:rPr>
          <w:rFonts w:eastAsia="Times New Roman"/>
          <w:color w:val="000000"/>
        </w:rPr>
        <w:t> </w:t>
      </w:r>
    </w:p>
    <w:p w:rsidR="004836EF" w:rsidRPr="004836EF" w:rsidRDefault="004836EF" w:rsidP="004836EF">
      <w:pPr>
        <w:numPr>
          <w:ilvl w:val="0"/>
          <w:numId w:val="22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знать виды материалов, их свойства и названия;</w:t>
      </w:r>
    </w:p>
    <w:p w:rsidR="004836EF" w:rsidRPr="004836EF" w:rsidRDefault="004836EF" w:rsidP="004836EF">
      <w:pPr>
        <w:numPr>
          <w:ilvl w:val="0"/>
          <w:numId w:val="22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знать названия и назначения ручных инструментов и приспособлений, правила работы ими;</w:t>
      </w:r>
    </w:p>
    <w:p w:rsidR="004836EF" w:rsidRPr="004836EF" w:rsidRDefault="004836EF" w:rsidP="004836EF">
      <w:pPr>
        <w:numPr>
          <w:ilvl w:val="0"/>
          <w:numId w:val="22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технологическую      последовательность     изготовления     несложных изделий.</w:t>
      </w:r>
    </w:p>
    <w:p w:rsidR="00DA587A" w:rsidRDefault="00DA587A" w:rsidP="004836EF">
      <w:pPr>
        <w:shd w:val="clear" w:color="auto" w:fill="FFFFFF"/>
        <w:rPr>
          <w:rFonts w:eastAsia="Times New Roman"/>
          <w:color w:val="000000"/>
        </w:rPr>
      </w:pPr>
    </w:p>
    <w:p w:rsidR="004836EF" w:rsidRPr="004836EF" w:rsidRDefault="004836EF" w:rsidP="004836EF">
      <w:pPr>
        <w:shd w:val="clear" w:color="auto" w:fill="FFFFFF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 </w:t>
      </w:r>
    </w:p>
    <w:p w:rsidR="004836EF" w:rsidRPr="004836EF" w:rsidRDefault="004836EF" w:rsidP="004836EF">
      <w:pPr>
        <w:shd w:val="clear" w:color="auto" w:fill="FFFFFF"/>
        <w:ind w:left="360" w:right="10" w:hanging="36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b/>
          <w:bCs/>
          <w:color w:val="000000"/>
        </w:rPr>
        <w:t>Формы текущего контроля:</w:t>
      </w:r>
      <w:r w:rsidRPr="00DA587A">
        <w:rPr>
          <w:rFonts w:eastAsia="Times New Roman"/>
          <w:color w:val="000000"/>
        </w:rPr>
        <w:t> </w:t>
      </w:r>
    </w:p>
    <w:p w:rsidR="004836EF" w:rsidRPr="004836EF" w:rsidRDefault="004836EF" w:rsidP="004836EF">
      <w:pPr>
        <w:shd w:val="clear" w:color="auto" w:fill="FFFFFF"/>
        <w:ind w:left="708" w:right="10" w:hanging="70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-участие в конкурсных мероприятиях разного уровня;</w:t>
      </w:r>
    </w:p>
    <w:p w:rsidR="004836EF" w:rsidRPr="004836EF" w:rsidRDefault="004836EF" w:rsidP="004836EF">
      <w:pPr>
        <w:shd w:val="clear" w:color="auto" w:fill="FFFFFF"/>
        <w:ind w:left="708" w:right="10" w:hanging="70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-наблюдение учителя за работой учащегося;</w:t>
      </w:r>
    </w:p>
    <w:p w:rsidR="004836EF" w:rsidRPr="004836EF" w:rsidRDefault="004836EF" w:rsidP="004836EF">
      <w:pPr>
        <w:shd w:val="clear" w:color="auto" w:fill="FFFFFF"/>
        <w:ind w:left="708" w:right="10" w:hanging="70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-беседа с учащимся.  </w:t>
      </w:r>
    </w:p>
    <w:p w:rsidR="004836EF" w:rsidRPr="004836EF" w:rsidRDefault="004836EF" w:rsidP="004836EF">
      <w:pPr>
        <w:shd w:val="clear" w:color="auto" w:fill="FFFFFF"/>
        <w:ind w:left="360" w:right="10" w:hanging="36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b/>
          <w:bCs/>
          <w:color w:val="000000"/>
        </w:rPr>
        <w:t>Формы итогового контроля:</w:t>
      </w:r>
    </w:p>
    <w:p w:rsidR="004836EF" w:rsidRPr="004836EF" w:rsidRDefault="004836EF" w:rsidP="004836EF">
      <w:pPr>
        <w:shd w:val="clear" w:color="auto" w:fill="FFFFFF"/>
        <w:ind w:left="708" w:right="10" w:hanging="70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-выставки работ по результатам усвоения темы;</w:t>
      </w:r>
    </w:p>
    <w:p w:rsidR="004836EF" w:rsidRPr="004836EF" w:rsidRDefault="004836EF" w:rsidP="004836EF">
      <w:pPr>
        <w:shd w:val="clear" w:color="auto" w:fill="FFFFFF"/>
        <w:ind w:left="708" w:right="10" w:hanging="70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  -организация и проведение итоговой выставки.</w:t>
      </w:r>
    </w:p>
    <w:p w:rsidR="004836EF" w:rsidRPr="00DA587A" w:rsidRDefault="004836EF" w:rsidP="00DA587A">
      <w:pPr>
        <w:shd w:val="clear" w:color="auto" w:fill="FFFFFF"/>
        <w:ind w:left="348" w:hanging="34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 </w:t>
      </w:r>
      <w:r w:rsidRPr="004836EF">
        <w:rPr>
          <w:rFonts w:eastAsia="Times New Roman"/>
          <w:b/>
          <w:bCs/>
          <w:color w:val="000000"/>
        </w:rPr>
        <w:br/>
      </w:r>
    </w:p>
    <w:p w:rsidR="004836EF" w:rsidRPr="000038D2" w:rsidRDefault="004836EF" w:rsidP="004836EF">
      <w:pPr>
        <w:autoSpaceDE w:val="0"/>
        <w:autoSpaceDN w:val="0"/>
        <w:adjustRightInd w:val="0"/>
        <w:ind w:left="-567" w:firstLine="567"/>
        <w:jc w:val="center"/>
        <w:rPr>
          <w:b/>
          <w:iCs/>
          <w:sz w:val="28"/>
          <w:szCs w:val="28"/>
        </w:rPr>
      </w:pPr>
      <w:r w:rsidRPr="000038D2">
        <w:rPr>
          <w:b/>
          <w:iCs/>
          <w:sz w:val="28"/>
          <w:szCs w:val="28"/>
        </w:rPr>
        <w:t xml:space="preserve">Содержание  курса </w:t>
      </w:r>
      <w:r w:rsidR="000038D2" w:rsidRPr="000038D2">
        <w:rPr>
          <w:b/>
          <w:iCs/>
          <w:sz w:val="28"/>
          <w:szCs w:val="28"/>
        </w:rPr>
        <w:t>внеурочной деятельности.</w:t>
      </w:r>
    </w:p>
    <w:p w:rsidR="004836EF" w:rsidRPr="000038D2" w:rsidRDefault="004836EF" w:rsidP="004836EF">
      <w:pPr>
        <w:shd w:val="clear" w:color="auto" w:fill="FFFFFF"/>
        <w:ind w:right="506"/>
        <w:rPr>
          <w:rFonts w:eastAsia="Times New Roman"/>
          <w:color w:val="000000"/>
        </w:rPr>
      </w:pPr>
    </w:p>
    <w:p w:rsidR="00E47E9B" w:rsidRPr="00DA587A" w:rsidRDefault="00E47E9B" w:rsidP="00E47E9B">
      <w:pPr>
        <w:autoSpaceDE w:val="0"/>
        <w:autoSpaceDN w:val="0"/>
        <w:adjustRightInd w:val="0"/>
        <w:ind w:left="-567" w:firstLine="567"/>
        <w:jc w:val="center"/>
        <w:rPr>
          <w:b/>
          <w:iCs/>
          <w:u w:val="single"/>
        </w:rPr>
      </w:pPr>
    </w:p>
    <w:p w:rsidR="00E47E9B" w:rsidRPr="00DA587A" w:rsidRDefault="00E47E9B" w:rsidP="00E47E9B">
      <w:pPr>
        <w:spacing w:line="360" w:lineRule="auto"/>
        <w:ind w:firstLine="284"/>
        <w:jc w:val="both"/>
      </w:pPr>
      <w:r w:rsidRPr="00DA587A">
        <w:t xml:space="preserve">Содержание программы представлено различными видами трудовой деятельности (работа с бумагой, работа с природным материалом, работа с разными материалами и т.д.) и направлена на овладение школьниками необходимыми в жизни элементарными приемами ручной работы с разными материалами, изготовление игрушек, различных полезных предметов для школы и дома. </w:t>
      </w:r>
    </w:p>
    <w:p w:rsidR="00E47E9B" w:rsidRPr="00DA587A" w:rsidRDefault="00E47E9B" w:rsidP="00E47E9B">
      <w:pPr>
        <w:spacing w:line="360" w:lineRule="auto"/>
        <w:ind w:firstLine="567"/>
        <w:jc w:val="both"/>
        <w:rPr>
          <w:bCs/>
        </w:rPr>
      </w:pPr>
      <w:r w:rsidRPr="00DA587A">
        <w:rPr>
          <w:spacing w:val="-5"/>
        </w:rPr>
        <w:t>При обсуждении технологии изготовления изделия</w:t>
      </w:r>
      <w:r w:rsidRPr="00DA587A">
        <w:rPr>
          <w:spacing w:val="-9"/>
        </w:rPr>
        <w:t xml:space="preserve"> под руководством учителя составляют словесный план, разли</w:t>
      </w:r>
      <w:r w:rsidRPr="00DA587A">
        <w:rPr>
          <w:spacing w:val="-9"/>
        </w:rPr>
        <w:softHyphen/>
      </w:r>
      <w:r w:rsidRPr="00DA587A">
        <w:rPr>
          <w:spacing w:val="-8"/>
        </w:rPr>
        <w:t>чая только понятия материал и инструмент, поскольку само изготов</w:t>
      </w:r>
      <w:r w:rsidRPr="00DA587A">
        <w:rPr>
          <w:spacing w:val="-8"/>
        </w:rPr>
        <w:softHyphen/>
        <w:t>ление будет вестись подконтрольно.</w:t>
      </w:r>
    </w:p>
    <w:p w:rsidR="00E47E9B" w:rsidRPr="00DA587A" w:rsidRDefault="00E47E9B" w:rsidP="00E47E9B">
      <w:pPr>
        <w:spacing w:line="360" w:lineRule="auto"/>
        <w:jc w:val="both"/>
        <w:rPr>
          <w:b/>
          <w:bCs/>
          <w:i/>
        </w:rPr>
      </w:pPr>
      <w:r w:rsidRPr="00DA587A">
        <w:rPr>
          <w:b/>
          <w:bCs/>
          <w:i/>
        </w:rPr>
        <w:t xml:space="preserve">Вводная беседа  (1 час). </w:t>
      </w:r>
    </w:p>
    <w:p w:rsidR="00E47E9B" w:rsidRPr="00DA587A" w:rsidRDefault="00E47E9B" w:rsidP="00E47E9B">
      <w:pPr>
        <w:numPr>
          <w:ilvl w:val="0"/>
          <w:numId w:val="7"/>
        </w:numPr>
        <w:tabs>
          <w:tab w:val="left" w:pos="720"/>
        </w:tabs>
        <w:suppressAutoHyphens/>
        <w:spacing w:line="360" w:lineRule="auto"/>
        <w:jc w:val="both"/>
      </w:pPr>
      <w:r w:rsidRPr="00DA587A">
        <w:t xml:space="preserve">Беседа, ознакомление детей с особенностями занятий. </w:t>
      </w:r>
    </w:p>
    <w:p w:rsidR="00E47E9B" w:rsidRPr="00DA587A" w:rsidRDefault="00E47E9B" w:rsidP="00E47E9B">
      <w:pPr>
        <w:numPr>
          <w:ilvl w:val="0"/>
          <w:numId w:val="7"/>
        </w:numPr>
        <w:tabs>
          <w:tab w:val="left" w:pos="720"/>
        </w:tabs>
        <w:suppressAutoHyphens/>
        <w:spacing w:line="360" w:lineRule="auto"/>
        <w:jc w:val="both"/>
      </w:pPr>
      <w:r w:rsidRPr="00DA587A">
        <w:t xml:space="preserve">Требования к поведению учащихся во время занятия. </w:t>
      </w:r>
    </w:p>
    <w:p w:rsidR="00E47E9B" w:rsidRPr="00DA587A" w:rsidRDefault="00E47E9B" w:rsidP="00E47E9B">
      <w:pPr>
        <w:numPr>
          <w:ilvl w:val="0"/>
          <w:numId w:val="7"/>
        </w:numPr>
        <w:tabs>
          <w:tab w:val="left" w:pos="720"/>
        </w:tabs>
        <w:suppressAutoHyphens/>
        <w:spacing w:line="360" w:lineRule="auto"/>
        <w:jc w:val="both"/>
      </w:pPr>
      <w:r w:rsidRPr="00DA587A">
        <w:t xml:space="preserve">Соблюдение порядка на рабочем месте. </w:t>
      </w:r>
    </w:p>
    <w:p w:rsidR="00E47E9B" w:rsidRPr="00DA587A" w:rsidRDefault="00E47E9B" w:rsidP="00E47E9B">
      <w:pPr>
        <w:numPr>
          <w:ilvl w:val="0"/>
          <w:numId w:val="7"/>
        </w:numPr>
        <w:tabs>
          <w:tab w:val="left" w:pos="720"/>
        </w:tabs>
        <w:suppressAutoHyphens/>
        <w:spacing w:line="360" w:lineRule="auto"/>
        <w:jc w:val="both"/>
      </w:pPr>
      <w:r w:rsidRPr="00DA587A">
        <w:t xml:space="preserve">Соблюдение правил по технике безопасности. </w:t>
      </w:r>
    </w:p>
    <w:p w:rsidR="00E47E9B" w:rsidRPr="00DA587A" w:rsidRDefault="00E47E9B" w:rsidP="00E47E9B">
      <w:pPr>
        <w:numPr>
          <w:ilvl w:val="0"/>
          <w:numId w:val="7"/>
        </w:numPr>
        <w:tabs>
          <w:tab w:val="left" w:pos="720"/>
        </w:tabs>
        <w:suppressAutoHyphens/>
        <w:spacing w:line="360" w:lineRule="auto"/>
        <w:jc w:val="both"/>
      </w:pPr>
      <w:r w:rsidRPr="00DA587A">
        <w:t>Из истории происхождения  ножниц. Беседа.</w:t>
      </w:r>
    </w:p>
    <w:p w:rsidR="004836EF" w:rsidRDefault="00E62BCF" w:rsidP="004836EF">
      <w:pPr>
        <w:spacing w:line="360" w:lineRule="auto"/>
        <w:jc w:val="both"/>
        <w:rPr>
          <w:b/>
          <w:i/>
        </w:rPr>
      </w:pPr>
      <w:r>
        <w:rPr>
          <w:b/>
          <w:bCs/>
          <w:i/>
        </w:rPr>
        <w:t xml:space="preserve"> </w:t>
      </w:r>
      <w:r w:rsidR="00DA587A">
        <w:rPr>
          <w:b/>
          <w:bCs/>
          <w:i/>
        </w:rPr>
        <w:t>«Волшебница природа!»</w:t>
      </w:r>
      <w:r w:rsidR="004836EF" w:rsidRPr="00DA587A">
        <w:rPr>
          <w:b/>
          <w:bCs/>
          <w:i/>
        </w:rPr>
        <w:t>(3 часа).</w:t>
      </w:r>
      <w:r w:rsidR="004836EF" w:rsidRPr="00DA587A">
        <w:rPr>
          <w:b/>
          <w:i/>
        </w:rPr>
        <w:t xml:space="preserve"> </w:t>
      </w:r>
    </w:p>
    <w:p w:rsidR="00E62BCF" w:rsidRPr="00E62BCF" w:rsidRDefault="00E62BCF" w:rsidP="004836EF">
      <w:pPr>
        <w:spacing w:line="360" w:lineRule="auto"/>
        <w:jc w:val="both"/>
        <w:rPr>
          <w:i/>
        </w:rPr>
      </w:pPr>
      <w:r>
        <w:rPr>
          <w:bCs/>
          <w:i/>
        </w:rPr>
        <w:t>(</w:t>
      </w:r>
      <w:r w:rsidRPr="00E62BCF">
        <w:rPr>
          <w:bCs/>
          <w:i/>
        </w:rPr>
        <w:t>Работа с природным материалом</w:t>
      </w:r>
      <w:r>
        <w:rPr>
          <w:bCs/>
          <w:i/>
        </w:rPr>
        <w:t>)</w:t>
      </w:r>
      <w:r w:rsidRPr="00E62BCF">
        <w:rPr>
          <w:bCs/>
          <w:i/>
        </w:rPr>
        <w:t xml:space="preserve">  </w:t>
      </w:r>
    </w:p>
    <w:p w:rsidR="004836EF" w:rsidRPr="00DA587A" w:rsidRDefault="004836EF" w:rsidP="004836EF">
      <w:pPr>
        <w:numPr>
          <w:ilvl w:val="0"/>
          <w:numId w:val="6"/>
        </w:numPr>
        <w:tabs>
          <w:tab w:val="left" w:pos="720"/>
        </w:tabs>
        <w:suppressAutoHyphens/>
        <w:spacing w:line="360" w:lineRule="auto"/>
        <w:jc w:val="both"/>
      </w:pPr>
      <w:r w:rsidRPr="00DA587A">
        <w:t xml:space="preserve">Правила сбора природного материала. </w:t>
      </w:r>
    </w:p>
    <w:p w:rsidR="004836EF" w:rsidRPr="00DA587A" w:rsidRDefault="004836EF" w:rsidP="004836EF">
      <w:pPr>
        <w:numPr>
          <w:ilvl w:val="0"/>
          <w:numId w:val="6"/>
        </w:numPr>
        <w:tabs>
          <w:tab w:val="left" w:pos="720"/>
        </w:tabs>
        <w:suppressAutoHyphens/>
        <w:spacing w:line="360" w:lineRule="auto"/>
        <w:jc w:val="both"/>
      </w:pPr>
      <w:r w:rsidRPr="00DA587A">
        <w:t>Знакомство (практическое) с подготовкой листьев к работе.</w:t>
      </w:r>
    </w:p>
    <w:p w:rsidR="004836EF" w:rsidRPr="00DA587A" w:rsidRDefault="004836EF" w:rsidP="004836EF">
      <w:pPr>
        <w:numPr>
          <w:ilvl w:val="0"/>
          <w:numId w:val="6"/>
        </w:numPr>
        <w:tabs>
          <w:tab w:val="left" w:pos="720"/>
        </w:tabs>
        <w:suppressAutoHyphens/>
        <w:spacing w:line="360" w:lineRule="auto"/>
        <w:jc w:val="both"/>
      </w:pPr>
      <w:r w:rsidRPr="00DA587A">
        <w:t>Изготовление панно из засушенных листьев.</w:t>
      </w:r>
    </w:p>
    <w:p w:rsidR="004836EF" w:rsidRPr="00DA587A" w:rsidRDefault="004836EF" w:rsidP="004836EF">
      <w:pPr>
        <w:numPr>
          <w:ilvl w:val="0"/>
          <w:numId w:val="6"/>
        </w:numPr>
        <w:tabs>
          <w:tab w:val="left" w:pos="720"/>
        </w:tabs>
        <w:suppressAutoHyphens/>
        <w:spacing w:line="360" w:lineRule="auto"/>
        <w:jc w:val="both"/>
      </w:pPr>
      <w:r w:rsidRPr="00DA587A">
        <w:t>Изготовление фигурок животных</w:t>
      </w:r>
      <w:r w:rsidR="00C26065" w:rsidRPr="00DA587A">
        <w:t xml:space="preserve"> из природного  материала.</w:t>
      </w:r>
    </w:p>
    <w:p w:rsidR="00E47E9B" w:rsidRDefault="00DA587A" w:rsidP="00E47E9B">
      <w:pPr>
        <w:spacing w:line="360" w:lineRule="auto"/>
        <w:jc w:val="both"/>
        <w:rPr>
          <w:b/>
          <w:i/>
        </w:rPr>
      </w:pPr>
      <w:r>
        <w:rPr>
          <w:b/>
          <w:bCs/>
          <w:i/>
        </w:rPr>
        <w:t xml:space="preserve">«Пластилиновая страна» </w:t>
      </w:r>
      <w:r w:rsidR="00C26065" w:rsidRPr="00DA587A">
        <w:rPr>
          <w:b/>
          <w:bCs/>
          <w:i/>
        </w:rPr>
        <w:t>(4 часа</w:t>
      </w:r>
      <w:r w:rsidR="00E47E9B" w:rsidRPr="00DA587A">
        <w:rPr>
          <w:b/>
          <w:bCs/>
          <w:i/>
        </w:rPr>
        <w:t>).</w:t>
      </w:r>
      <w:r w:rsidR="00E47E9B" w:rsidRPr="00DA587A">
        <w:rPr>
          <w:b/>
          <w:i/>
        </w:rPr>
        <w:t xml:space="preserve"> </w:t>
      </w:r>
    </w:p>
    <w:p w:rsidR="00E62BCF" w:rsidRPr="00DA587A" w:rsidRDefault="00E62BCF" w:rsidP="00E47E9B">
      <w:pPr>
        <w:spacing w:line="360" w:lineRule="auto"/>
        <w:jc w:val="both"/>
        <w:rPr>
          <w:b/>
          <w:i/>
        </w:rPr>
      </w:pPr>
      <w:r>
        <w:rPr>
          <w:bCs/>
          <w:i/>
        </w:rPr>
        <w:t>(</w:t>
      </w:r>
      <w:r w:rsidRPr="00E62BCF">
        <w:rPr>
          <w:bCs/>
          <w:i/>
        </w:rPr>
        <w:t>Работа с разными материалами</w:t>
      </w:r>
      <w:r>
        <w:rPr>
          <w:bCs/>
          <w:i/>
        </w:rPr>
        <w:t>)</w:t>
      </w:r>
    </w:p>
    <w:p w:rsidR="00E47E9B" w:rsidRPr="00DA587A" w:rsidRDefault="00E47E9B" w:rsidP="00E47E9B">
      <w:pPr>
        <w:widowControl w:val="0"/>
        <w:numPr>
          <w:ilvl w:val="0"/>
          <w:numId w:val="10"/>
        </w:numPr>
        <w:tabs>
          <w:tab w:val="clear" w:pos="1684"/>
          <w:tab w:val="num" w:pos="709"/>
        </w:tabs>
        <w:suppressAutoHyphens/>
        <w:autoSpaceDE w:val="0"/>
        <w:spacing w:line="360" w:lineRule="auto"/>
        <w:ind w:hanging="1306"/>
        <w:jc w:val="both"/>
      </w:pPr>
      <w:r w:rsidRPr="00DA587A">
        <w:t>Рассказ о глине и пластилине.</w:t>
      </w:r>
    </w:p>
    <w:p w:rsidR="00E47E9B" w:rsidRPr="00DA587A" w:rsidRDefault="00E47E9B" w:rsidP="00E47E9B">
      <w:pPr>
        <w:numPr>
          <w:ilvl w:val="0"/>
          <w:numId w:val="8"/>
        </w:numPr>
        <w:tabs>
          <w:tab w:val="left" w:pos="720"/>
        </w:tabs>
        <w:suppressAutoHyphens/>
        <w:spacing w:line="360" w:lineRule="auto"/>
        <w:jc w:val="both"/>
      </w:pPr>
      <w:r w:rsidRPr="00DA587A">
        <w:t>Лепка</w:t>
      </w:r>
      <w:r w:rsidR="00C26065" w:rsidRPr="00DA587A">
        <w:t xml:space="preserve"> по замыслу детей: «Ёж-грибник», «Мимоза».</w:t>
      </w:r>
    </w:p>
    <w:p w:rsidR="00E47E9B" w:rsidRDefault="00E47E9B" w:rsidP="00E47E9B">
      <w:pPr>
        <w:numPr>
          <w:ilvl w:val="0"/>
          <w:numId w:val="8"/>
        </w:numPr>
        <w:tabs>
          <w:tab w:val="left" w:pos="720"/>
        </w:tabs>
        <w:suppressAutoHyphens/>
        <w:spacing w:line="360" w:lineRule="auto"/>
        <w:jc w:val="both"/>
      </w:pPr>
      <w:r w:rsidRPr="00DA587A">
        <w:t>Изготовление по</w:t>
      </w:r>
      <w:r w:rsidR="00C26065" w:rsidRPr="00DA587A">
        <w:t>делок с использованием круп.</w:t>
      </w:r>
    </w:p>
    <w:p w:rsidR="00E62BCF" w:rsidRDefault="00E62BCF" w:rsidP="00E62BCF">
      <w:pPr>
        <w:suppressAutoHyphens/>
        <w:spacing w:line="360" w:lineRule="auto"/>
        <w:ind w:left="720"/>
        <w:jc w:val="both"/>
      </w:pPr>
    </w:p>
    <w:p w:rsidR="00E62BCF" w:rsidRPr="00DA587A" w:rsidRDefault="00E62BCF" w:rsidP="00E62BCF">
      <w:pPr>
        <w:suppressAutoHyphens/>
        <w:spacing w:line="360" w:lineRule="auto"/>
        <w:ind w:left="720"/>
        <w:jc w:val="both"/>
      </w:pPr>
    </w:p>
    <w:p w:rsidR="00E47E9B" w:rsidRPr="00DA587A" w:rsidRDefault="00E47E9B" w:rsidP="00E47E9B">
      <w:pPr>
        <w:suppressAutoHyphens/>
        <w:spacing w:line="360" w:lineRule="auto"/>
        <w:ind w:left="720"/>
        <w:jc w:val="both"/>
      </w:pPr>
    </w:p>
    <w:p w:rsidR="00E47E9B" w:rsidRPr="000038D2" w:rsidRDefault="00E47E9B" w:rsidP="00E47E9B">
      <w:pPr>
        <w:spacing w:line="360" w:lineRule="auto"/>
        <w:jc w:val="center"/>
        <w:rPr>
          <w:b/>
          <w:sz w:val="28"/>
          <w:szCs w:val="28"/>
        </w:rPr>
      </w:pPr>
      <w:r w:rsidRPr="000038D2">
        <w:rPr>
          <w:b/>
          <w:sz w:val="28"/>
          <w:szCs w:val="28"/>
        </w:rPr>
        <w:t>Тематическое планирование.</w:t>
      </w:r>
    </w:p>
    <w:p w:rsidR="00E47E9B" w:rsidRPr="000038D2" w:rsidRDefault="00E47E9B" w:rsidP="00E47E9B">
      <w:pPr>
        <w:spacing w:line="360" w:lineRule="auto"/>
        <w:jc w:val="center"/>
        <w:rPr>
          <w:b/>
        </w:rPr>
      </w:pP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6520"/>
        <w:gridCol w:w="1418"/>
        <w:gridCol w:w="1559"/>
      </w:tblGrid>
      <w:tr w:rsidR="00E47E9B" w:rsidRPr="00DA587A" w:rsidTr="00415BA2">
        <w:tc>
          <w:tcPr>
            <w:tcW w:w="851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A587A">
              <w:rPr>
                <w:b/>
              </w:rPr>
              <w:t>№</w:t>
            </w:r>
          </w:p>
        </w:tc>
        <w:tc>
          <w:tcPr>
            <w:tcW w:w="6520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A587A">
              <w:rPr>
                <w:b/>
              </w:rPr>
              <w:t xml:space="preserve">        Название раздела. Тема урока.</w:t>
            </w:r>
          </w:p>
        </w:tc>
        <w:tc>
          <w:tcPr>
            <w:tcW w:w="1418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 w:rsidRPr="00DA587A">
              <w:rPr>
                <w:b/>
              </w:rPr>
              <w:t>Кол-во часов на изучение раздела, темы.</w:t>
            </w:r>
          </w:p>
        </w:tc>
        <w:tc>
          <w:tcPr>
            <w:tcW w:w="1559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A587A">
              <w:rPr>
                <w:b/>
              </w:rPr>
              <w:t>Кол-во часов на контроль</w:t>
            </w:r>
          </w:p>
          <w:p w:rsidR="00E47E9B" w:rsidRPr="00DA587A" w:rsidRDefault="00E47E9B" w:rsidP="00415BA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E47E9B" w:rsidRPr="00DA587A" w:rsidTr="00415BA2">
        <w:tc>
          <w:tcPr>
            <w:tcW w:w="851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20" w:type="dxa"/>
          </w:tcPr>
          <w:p w:rsidR="00E47E9B" w:rsidRPr="00DA587A" w:rsidRDefault="00C26065" w:rsidP="00415BA2">
            <w:pPr>
              <w:rPr>
                <w:b/>
              </w:rPr>
            </w:pPr>
            <w:r w:rsidRPr="00DA587A">
              <w:rPr>
                <w:b/>
              </w:rPr>
              <w:t>Вводное занятие.</w:t>
            </w:r>
          </w:p>
        </w:tc>
        <w:tc>
          <w:tcPr>
            <w:tcW w:w="1418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</w:tr>
      <w:tr w:rsidR="00DA587A" w:rsidRPr="00DA587A" w:rsidTr="00415BA2">
        <w:tc>
          <w:tcPr>
            <w:tcW w:w="851" w:type="dxa"/>
          </w:tcPr>
          <w:p w:rsidR="00DA587A" w:rsidRPr="00DA587A" w:rsidRDefault="00DA587A" w:rsidP="00415BA2">
            <w:pPr>
              <w:autoSpaceDE w:val="0"/>
              <w:autoSpaceDN w:val="0"/>
              <w:adjustRightInd w:val="0"/>
              <w:jc w:val="center"/>
            </w:pPr>
            <w:r w:rsidRPr="00DA587A">
              <w:t>1</w:t>
            </w:r>
          </w:p>
        </w:tc>
        <w:tc>
          <w:tcPr>
            <w:tcW w:w="6520" w:type="dxa"/>
          </w:tcPr>
          <w:p w:rsidR="00DA587A" w:rsidRPr="00DA587A" w:rsidRDefault="00DA587A" w:rsidP="00415BA2">
            <w:r w:rsidRPr="00DA587A">
              <w:t>Вводное занятие. ТБ на занятиях.</w:t>
            </w:r>
          </w:p>
        </w:tc>
        <w:tc>
          <w:tcPr>
            <w:tcW w:w="1418" w:type="dxa"/>
          </w:tcPr>
          <w:p w:rsidR="00DA587A" w:rsidRPr="00DA587A" w:rsidRDefault="00DA587A" w:rsidP="00415BA2">
            <w:pPr>
              <w:autoSpaceDE w:val="0"/>
              <w:autoSpaceDN w:val="0"/>
              <w:adjustRightInd w:val="0"/>
              <w:jc w:val="center"/>
            </w:pPr>
            <w:r w:rsidRPr="00DA587A">
              <w:t>1</w:t>
            </w:r>
          </w:p>
        </w:tc>
        <w:tc>
          <w:tcPr>
            <w:tcW w:w="1559" w:type="dxa"/>
          </w:tcPr>
          <w:p w:rsidR="00DA587A" w:rsidRPr="00DA587A" w:rsidRDefault="00DA587A" w:rsidP="00415BA2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</w:tr>
      <w:tr w:rsidR="00E47E9B" w:rsidRPr="00DA587A" w:rsidTr="00415BA2">
        <w:tc>
          <w:tcPr>
            <w:tcW w:w="851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20" w:type="dxa"/>
          </w:tcPr>
          <w:p w:rsidR="00E47E9B" w:rsidRPr="00DA587A" w:rsidRDefault="00C26065" w:rsidP="00415BA2">
            <w:pPr>
              <w:rPr>
                <w:b/>
              </w:rPr>
            </w:pPr>
            <w:r w:rsidRPr="00DA587A">
              <w:rPr>
                <w:b/>
              </w:rPr>
              <w:t>«Волшебница природа!» (3 часа)</w:t>
            </w:r>
          </w:p>
        </w:tc>
        <w:tc>
          <w:tcPr>
            <w:tcW w:w="1418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center"/>
            </w:pPr>
          </w:p>
        </w:tc>
      </w:tr>
      <w:tr w:rsidR="00E47E9B" w:rsidRPr="00DA587A" w:rsidTr="00415BA2">
        <w:tc>
          <w:tcPr>
            <w:tcW w:w="851" w:type="dxa"/>
          </w:tcPr>
          <w:p w:rsidR="00E47E9B" w:rsidRPr="00DA587A" w:rsidRDefault="00DA587A" w:rsidP="00415BA2">
            <w:pPr>
              <w:autoSpaceDE w:val="0"/>
              <w:autoSpaceDN w:val="0"/>
              <w:adjustRightInd w:val="0"/>
              <w:jc w:val="center"/>
            </w:pPr>
            <w:r w:rsidRPr="00DA587A">
              <w:t>2</w:t>
            </w:r>
          </w:p>
        </w:tc>
        <w:tc>
          <w:tcPr>
            <w:tcW w:w="6520" w:type="dxa"/>
          </w:tcPr>
          <w:p w:rsidR="00E47E9B" w:rsidRPr="00DA587A" w:rsidRDefault="00C26065" w:rsidP="00415BA2">
            <w:r w:rsidRPr="00DA587A">
              <w:t>Аппликация «Панно из осенних листьев»</w:t>
            </w:r>
            <w:r w:rsidR="00DA587A" w:rsidRPr="00DA587A">
              <w:t>.</w:t>
            </w:r>
          </w:p>
        </w:tc>
        <w:tc>
          <w:tcPr>
            <w:tcW w:w="1418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center"/>
            </w:pPr>
            <w:r w:rsidRPr="00DA587A">
              <w:t>1</w:t>
            </w:r>
          </w:p>
        </w:tc>
        <w:tc>
          <w:tcPr>
            <w:tcW w:w="1559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center"/>
            </w:pPr>
          </w:p>
        </w:tc>
      </w:tr>
      <w:tr w:rsidR="00E47E9B" w:rsidRPr="00DA587A" w:rsidTr="00415BA2">
        <w:tc>
          <w:tcPr>
            <w:tcW w:w="851" w:type="dxa"/>
          </w:tcPr>
          <w:p w:rsidR="00E47E9B" w:rsidRPr="00DA587A" w:rsidRDefault="00DA587A" w:rsidP="00415BA2">
            <w:pPr>
              <w:autoSpaceDE w:val="0"/>
              <w:autoSpaceDN w:val="0"/>
              <w:adjustRightInd w:val="0"/>
              <w:jc w:val="center"/>
            </w:pPr>
            <w:r w:rsidRPr="00DA587A">
              <w:t>3</w:t>
            </w:r>
          </w:p>
        </w:tc>
        <w:tc>
          <w:tcPr>
            <w:tcW w:w="6520" w:type="dxa"/>
          </w:tcPr>
          <w:p w:rsidR="00E47E9B" w:rsidRPr="00DA587A" w:rsidRDefault="00DA587A" w:rsidP="00415BA2">
            <w:r w:rsidRPr="00DA587A">
              <w:t>Аппликация «Разноцветная мозаика».</w:t>
            </w:r>
          </w:p>
        </w:tc>
        <w:tc>
          <w:tcPr>
            <w:tcW w:w="1418" w:type="dxa"/>
          </w:tcPr>
          <w:p w:rsidR="00E47E9B" w:rsidRPr="00DA587A" w:rsidRDefault="00DA587A" w:rsidP="00415BA2">
            <w:pPr>
              <w:autoSpaceDE w:val="0"/>
              <w:autoSpaceDN w:val="0"/>
              <w:adjustRightInd w:val="0"/>
              <w:jc w:val="center"/>
            </w:pPr>
            <w:r w:rsidRPr="00DA587A">
              <w:t>1</w:t>
            </w:r>
          </w:p>
        </w:tc>
        <w:tc>
          <w:tcPr>
            <w:tcW w:w="1559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</w:tr>
      <w:tr w:rsidR="00E47E9B" w:rsidRPr="00DA587A" w:rsidTr="00415BA2">
        <w:tc>
          <w:tcPr>
            <w:tcW w:w="851" w:type="dxa"/>
          </w:tcPr>
          <w:p w:rsidR="00E47E9B" w:rsidRPr="00DA587A" w:rsidRDefault="00DA587A" w:rsidP="00415BA2">
            <w:pPr>
              <w:autoSpaceDE w:val="0"/>
              <w:autoSpaceDN w:val="0"/>
              <w:adjustRightInd w:val="0"/>
              <w:jc w:val="center"/>
            </w:pPr>
            <w:r w:rsidRPr="00DA587A">
              <w:t>4</w:t>
            </w:r>
          </w:p>
        </w:tc>
        <w:tc>
          <w:tcPr>
            <w:tcW w:w="6520" w:type="dxa"/>
          </w:tcPr>
          <w:p w:rsidR="00E47E9B" w:rsidRPr="00DA587A" w:rsidRDefault="00DA587A" w:rsidP="00415BA2">
            <w:r w:rsidRPr="00DA587A">
              <w:t>Изготовление фигурок животных (пластилин, шишки)</w:t>
            </w:r>
          </w:p>
        </w:tc>
        <w:tc>
          <w:tcPr>
            <w:tcW w:w="1418" w:type="dxa"/>
          </w:tcPr>
          <w:p w:rsidR="00E47E9B" w:rsidRPr="00DA587A" w:rsidRDefault="00DA587A" w:rsidP="00415BA2">
            <w:pPr>
              <w:autoSpaceDE w:val="0"/>
              <w:autoSpaceDN w:val="0"/>
              <w:adjustRightInd w:val="0"/>
              <w:jc w:val="center"/>
            </w:pPr>
            <w:r w:rsidRPr="00DA587A">
              <w:t>1</w:t>
            </w:r>
          </w:p>
        </w:tc>
        <w:tc>
          <w:tcPr>
            <w:tcW w:w="1559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</w:p>
        </w:tc>
      </w:tr>
      <w:tr w:rsidR="00E47E9B" w:rsidRPr="00DA587A" w:rsidTr="00415BA2">
        <w:tc>
          <w:tcPr>
            <w:tcW w:w="851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20" w:type="dxa"/>
          </w:tcPr>
          <w:p w:rsidR="00E47E9B" w:rsidRPr="00DA587A" w:rsidRDefault="00DA587A" w:rsidP="00415BA2">
            <w:pPr>
              <w:rPr>
                <w:b/>
              </w:rPr>
            </w:pPr>
            <w:r w:rsidRPr="00DA587A">
              <w:rPr>
                <w:b/>
              </w:rPr>
              <w:t>«Пластилиновая страна» (4 часа).</w:t>
            </w:r>
          </w:p>
        </w:tc>
        <w:tc>
          <w:tcPr>
            <w:tcW w:w="1418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center"/>
            </w:pPr>
          </w:p>
        </w:tc>
      </w:tr>
      <w:tr w:rsidR="00E47E9B" w:rsidRPr="00DA587A" w:rsidTr="00415BA2">
        <w:tc>
          <w:tcPr>
            <w:tcW w:w="851" w:type="dxa"/>
          </w:tcPr>
          <w:p w:rsidR="00E47E9B" w:rsidRPr="00DA587A" w:rsidRDefault="00DA587A" w:rsidP="00415BA2">
            <w:pPr>
              <w:autoSpaceDE w:val="0"/>
              <w:autoSpaceDN w:val="0"/>
              <w:adjustRightInd w:val="0"/>
              <w:jc w:val="center"/>
            </w:pPr>
            <w:r w:rsidRPr="00DA587A">
              <w:t>5</w:t>
            </w:r>
          </w:p>
        </w:tc>
        <w:tc>
          <w:tcPr>
            <w:tcW w:w="6520" w:type="dxa"/>
          </w:tcPr>
          <w:p w:rsidR="00E47E9B" w:rsidRPr="00DA587A" w:rsidRDefault="00DA587A" w:rsidP="00415BA2">
            <w:r w:rsidRPr="00DA587A">
              <w:t>Аппликация «Веточка».</w:t>
            </w:r>
          </w:p>
        </w:tc>
        <w:tc>
          <w:tcPr>
            <w:tcW w:w="1418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center"/>
            </w:pPr>
            <w:r w:rsidRPr="00DA587A">
              <w:t>1</w:t>
            </w:r>
          </w:p>
        </w:tc>
        <w:tc>
          <w:tcPr>
            <w:tcW w:w="1559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center"/>
            </w:pPr>
          </w:p>
        </w:tc>
      </w:tr>
      <w:tr w:rsidR="00E47E9B" w:rsidRPr="00DA587A" w:rsidTr="00415BA2">
        <w:tc>
          <w:tcPr>
            <w:tcW w:w="851" w:type="dxa"/>
          </w:tcPr>
          <w:p w:rsidR="00E47E9B" w:rsidRPr="00DA587A" w:rsidRDefault="00DA587A" w:rsidP="00415BA2">
            <w:pPr>
              <w:autoSpaceDE w:val="0"/>
              <w:autoSpaceDN w:val="0"/>
              <w:adjustRightInd w:val="0"/>
              <w:jc w:val="center"/>
            </w:pPr>
            <w:r w:rsidRPr="00DA587A">
              <w:t>6</w:t>
            </w:r>
          </w:p>
        </w:tc>
        <w:tc>
          <w:tcPr>
            <w:tcW w:w="6520" w:type="dxa"/>
          </w:tcPr>
          <w:p w:rsidR="00E47E9B" w:rsidRPr="00DA587A" w:rsidRDefault="00DA587A" w:rsidP="00415BA2">
            <w:r w:rsidRPr="00DA587A">
              <w:t>Аппликация «Ёж-грибник».</w:t>
            </w:r>
          </w:p>
        </w:tc>
        <w:tc>
          <w:tcPr>
            <w:tcW w:w="1418" w:type="dxa"/>
          </w:tcPr>
          <w:p w:rsidR="00E47E9B" w:rsidRPr="00DA587A" w:rsidRDefault="00DA587A" w:rsidP="00415BA2">
            <w:pPr>
              <w:autoSpaceDE w:val="0"/>
              <w:autoSpaceDN w:val="0"/>
              <w:adjustRightInd w:val="0"/>
              <w:jc w:val="center"/>
            </w:pPr>
            <w:r w:rsidRPr="00DA587A">
              <w:t>1</w:t>
            </w:r>
          </w:p>
        </w:tc>
        <w:tc>
          <w:tcPr>
            <w:tcW w:w="1559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center"/>
            </w:pPr>
          </w:p>
        </w:tc>
      </w:tr>
      <w:tr w:rsidR="00E47E9B" w:rsidRPr="00DA587A" w:rsidTr="00415BA2">
        <w:tc>
          <w:tcPr>
            <w:tcW w:w="851" w:type="dxa"/>
          </w:tcPr>
          <w:p w:rsidR="00E47E9B" w:rsidRPr="00DA587A" w:rsidRDefault="00DA587A" w:rsidP="00415BA2">
            <w:pPr>
              <w:autoSpaceDE w:val="0"/>
              <w:autoSpaceDN w:val="0"/>
              <w:adjustRightInd w:val="0"/>
              <w:jc w:val="center"/>
            </w:pPr>
            <w:r w:rsidRPr="00DA587A">
              <w:t>7</w:t>
            </w:r>
          </w:p>
        </w:tc>
        <w:tc>
          <w:tcPr>
            <w:tcW w:w="6520" w:type="dxa"/>
          </w:tcPr>
          <w:p w:rsidR="00E47E9B" w:rsidRPr="00DA587A" w:rsidRDefault="00DA587A" w:rsidP="00415BA2">
            <w:r w:rsidRPr="00DA587A">
              <w:t>Аппликация из шариков «Мимоза».</w:t>
            </w:r>
          </w:p>
        </w:tc>
        <w:tc>
          <w:tcPr>
            <w:tcW w:w="1418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center"/>
            </w:pPr>
            <w:r w:rsidRPr="00DA587A">
              <w:t>1</w:t>
            </w:r>
          </w:p>
        </w:tc>
        <w:tc>
          <w:tcPr>
            <w:tcW w:w="1559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center"/>
            </w:pPr>
          </w:p>
        </w:tc>
      </w:tr>
      <w:tr w:rsidR="00E47E9B" w:rsidRPr="00DA587A" w:rsidTr="00415BA2">
        <w:tc>
          <w:tcPr>
            <w:tcW w:w="851" w:type="dxa"/>
          </w:tcPr>
          <w:p w:rsidR="00E47E9B" w:rsidRPr="00DA587A" w:rsidRDefault="00DA587A" w:rsidP="00415BA2">
            <w:pPr>
              <w:autoSpaceDE w:val="0"/>
              <w:autoSpaceDN w:val="0"/>
              <w:adjustRightInd w:val="0"/>
              <w:jc w:val="center"/>
            </w:pPr>
            <w:r w:rsidRPr="00DA587A">
              <w:t>8</w:t>
            </w:r>
          </w:p>
        </w:tc>
        <w:tc>
          <w:tcPr>
            <w:tcW w:w="6520" w:type="dxa"/>
          </w:tcPr>
          <w:p w:rsidR="00E47E9B" w:rsidRPr="00DA587A" w:rsidRDefault="00DA587A" w:rsidP="00415BA2">
            <w:r w:rsidRPr="00DA587A">
              <w:t>Аппликация с использованием круп.</w:t>
            </w:r>
          </w:p>
        </w:tc>
        <w:tc>
          <w:tcPr>
            <w:tcW w:w="1418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center"/>
            </w:pPr>
            <w:r w:rsidRPr="00DA587A">
              <w:t>1</w:t>
            </w:r>
          </w:p>
        </w:tc>
        <w:tc>
          <w:tcPr>
            <w:tcW w:w="1559" w:type="dxa"/>
          </w:tcPr>
          <w:p w:rsidR="00E47E9B" w:rsidRPr="00DA587A" w:rsidRDefault="00E47E9B" w:rsidP="00415BA2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</w:tr>
    </w:tbl>
    <w:p w:rsidR="00E47E9B" w:rsidRPr="00DA587A" w:rsidRDefault="00E47E9B" w:rsidP="00E47E9B">
      <w:pPr>
        <w:suppressAutoHyphens/>
        <w:spacing w:line="360" w:lineRule="auto"/>
        <w:jc w:val="both"/>
      </w:pPr>
    </w:p>
    <w:p w:rsidR="00E47E9B" w:rsidRPr="00DA587A" w:rsidRDefault="00E47E9B" w:rsidP="00E47E9B">
      <w:pPr>
        <w:suppressAutoHyphens/>
        <w:spacing w:line="360" w:lineRule="auto"/>
        <w:jc w:val="both"/>
      </w:pPr>
    </w:p>
    <w:p w:rsidR="00E47E9B" w:rsidRPr="00DA587A" w:rsidRDefault="00E47E9B" w:rsidP="00E47E9B"/>
    <w:p w:rsidR="002C3C1E" w:rsidRDefault="002C3C1E"/>
    <w:p w:rsidR="002C3C1E" w:rsidRPr="002C3C1E" w:rsidRDefault="002C3C1E" w:rsidP="002C3C1E"/>
    <w:p w:rsidR="002C3C1E" w:rsidRPr="002C3C1E" w:rsidRDefault="002C3C1E" w:rsidP="002C3C1E"/>
    <w:p w:rsidR="002C3C1E" w:rsidRPr="002C3C1E" w:rsidRDefault="002C3C1E" w:rsidP="002C3C1E"/>
    <w:p w:rsidR="002C3C1E" w:rsidRPr="002C3C1E" w:rsidRDefault="002C3C1E" w:rsidP="002C3C1E"/>
    <w:p w:rsidR="002C3C1E" w:rsidRPr="002C3C1E" w:rsidRDefault="002C3C1E" w:rsidP="002C3C1E"/>
    <w:p w:rsidR="002C3C1E" w:rsidRPr="002C3C1E" w:rsidRDefault="002C3C1E" w:rsidP="002C3C1E"/>
    <w:p w:rsidR="002C3C1E" w:rsidRPr="002C3C1E" w:rsidRDefault="002C3C1E" w:rsidP="002C3C1E"/>
    <w:p w:rsidR="002C3C1E" w:rsidRPr="002C3C1E" w:rsidRDefault="002C3C1E" w:rsidP="002C3C1E"/>
    <w:p w:rsidR="002C3C1E" w:rsidRPr="002C3C1E" w:rsidRDefault="002C3C1E" w:rsidP="002C3C1E"/>
    <w:p w:rsidR="002C3C1E" w:rsidRPr="002C3C1E" w:rsidRDefault="002C3C1E" w:rsidP="002C3C1E"/>
    <w:p w:rsidR="002C3C1E" w:rsidRPr="002C3C1E" w:rsidRDefault="002C3C1E" w:rsidP="002C3C1E"/>
    <w:p w:rsidR="002C3C1E" w:rsidRPr="002C3C1E" w:rsidRDefault="002C3C1E" w:rsidP="002C3C1E"/>
    <w:p w:rsidR="002C3C1E" w:rsidRPr="002C3C1E" w:rsidRDefault="002C3C1E" w:rsidP="002C3C1E"/>
    <w:p w:rsidR="002C3C1E" w:rsidRPr="002C3C1E" w:rsidRDefault="002C3C1E" w:rsidP="002C3C1E"/>
    <w:p w:rsidR="002C3C1E" w:rsidRPr="002C3C1E" w:rsidRDefault="002C3C1E" w:rsidP="002C3C1E"/>
    <w:p w:rsidR="002C3C1E" w:rsidRPr="002C3C1E" w:rsidRDefault="002C3C1E" w:rsidP="002C3C1E"/>
    <w:p w:rsidR="002C3C1E" w:rsidRPr="002C3C1E" w:rsidRDefault="002C3C1E" w:rsidP="002C3C1E"/>
    <w:p w:rsidR="002C3C1E" w:rsidRPr="002C3C1E" w:rsidRDefault="002C3C1E" w:rsidP="002C3C1E"/>
    <w:p w:rsidR="002C3C1E" w:rsidRPr="002C3C1E" w:rsidRDefault="002C3C1E" w:rsidP="002C3C1E"/>
    <w:p w:rsidR="002C3C1E" w:rsidRPr="002C3C1E" w:rsidRDefault="002C3C1E" w:rsidP="002C3C1E"/>
    <w:p w:rsidR="002C3C1E" w:rsidRPr="002C3C1E" w:rsidRDefault="002C3C1E" w:rsidP="002C3C1E"/>
    <w:p w:rsidR="002C3C1E" w:rsidRDefault="002C3C1E" w:rsidP="002C3C1E"/>
    <w:p w:rsidR="002C3C1E" w:rsidRDefault="002C3C1E" w:rsidP="002C3C1E"/>
    <w:p w:rsidR="002C3C1E" w:rsidRDefault="002C3C1E" w:rsidP="002C3C1E"/>
    <w:p w:rsidR="00E10D04" w:rsidRDefault="002C3C1E" w:rsidP="002C3C1E">
      <w:pPr>
        <w:tabs>
          <w:tab w:val="left" w:pos="1395"/>
        </w:tabs>
      </w:pPr>
      <w:r>
        <w:tab/>
      </w:r>
    </w:p>
    <w:p w:rsidR="002C3C1E" w:rsidRDefault="002C3C1E" w:rsidP="002C3C1E">
      <w:pPr>
        <w:tabs>
          <w:tab w:val="left" w:pos="1395"/>
        </w:tabs>
      </w:pPr>
    </w:p>
    <w:p w:rsidR="002C3C1E" w:rsidRDefault="002C3C1E" w:rsidP="002C3C1E">
      <w:pPr>
        <w:tabs>
          <w:tab w:val="left" w:pos="1395"/>
        </w:tabs>
      </w:pPr>
    </w:p>
    <w:p w:rsidR="002C3C1E" w:rsidRDefault="002C3C1E" w:rsidP="002C3C1E">
      <w:pPr>
        <w:tabs>
          <w:tab w:val="left" w:pos="1395"/>
        </w:tabs>
      </w:pPr>
    </w:p>
    <w:p w:rsidR="002C3C1E" w:rsidRDefault="002C3C1E" w:rsidP="002C3C1E">
      <w:pPr>
        <w:tabs>
          <w:tab w:val="left" w:pos="1395"/>
        </w:tabs>
      </w:pPr>
    </w:p>
    <w:p w:rsidR="002C3C1E" w:rsidRDefault="002C3C1E" w:rsidP="002C3C1E">
      <w:pPr>
        <w:tabs>
          <w:tab w:val="left" w:pos="1395"/>
        </w:tabs>
      </w:pPr>
    </w:p>
    <w:p w:rsidR="002C3C1E" w:rsidRDefault="002C3C1E" w:rsidP="002C3C1E">
      <w:pPr>
        <w:jc w:val="center"/>
        <w:rPr>
          <w:b/>
          <w:sz w:val="28"/>
          <w:szCs w:val="28"/>
        </w:rPr>
      </w:pPr>
    </w:p>
    <w:p w:rsidR="002C3C1E" w:rsidRDefault="002C3C1E" w:rsidP="002C3C1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Рабочая</w:t>
      </w:r>
      <w:proofErr w:type="gramEnd"/>
      <w:r>
        <w:rPr>
          <w:b/>
          <w:sz w:val="28"/>
          <w:szCs w:val="28"/>
        </w:rPr>
        <w:t xml:space="preserve"> программ курса внеурочной деятельности</w:t>
      </w:r>
    </w:p>
    <w:p w:rsidR="002C3C1E" w:rsidRDefault="002C3C1E" w:rsidP="002C3C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«Умелые руки».</w:t>
      </w:r>
    </w:p>
    <w:p w:rsidR="002C3C1E" w:rsidRDefault="002C3C1E" w:rsidP="002C3C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2C3C1E" w:rsidRPr="00A103D3" w:rsidRDefault="002C3C1E" w:rsidP="002C3C1E">
      <w:pPr>
        <w:jc w:val="both"/>
      </w:pPr>
      <w:r>
        <w:rPr>
          <w:sz w:val="28"/>
          <w:szCs w:val="28"/>
        </w:rPr>
        <w:t xml:space="preserve">    </w:t>
      </w:r>
      <w:r w:rsidRPr="00A103D3">
        <w:t xml:space="preserve">Рабочая </w:t>
      </w:r>
      <w:r>
        <w:t>программа курса «Умелые руки» для 6</w:t>
      </w:r>
      <w:r w:rsidRPr="00A103D3">
        <w:t xml:space="preserve"> класса составлена в соответствии с Федеральным государственным образ</w:t>
      </w:r>
      <w:r>
        <w:t>овательным стандартом основного</w:t>
      </w:r>
      <w:r w:rsidRPr="00A103D3">
        <w:t xml:space="preserve"> общего образования, требованиями к результатам освоения основной образовательной программы начального общего образ</w:t>
      </w:r>
      <w:r>
        <w:t>ования МБОУ СОШ с. Дубровское.</w:t>
      </w:r>
    </w:p>
    <w:p w:rsidR="002C3C1E" w:rsidRPr="00A103D3" w:rsidRDefault="002C3C1E" w:rsidP="002C3C1E">
      <w:pPr>
        <w:rPr>
          <w:rFonts w:eastAsia="Times New Roman"/>
          <w:color w:val="000000"/>
        </w:rPr>
      </w:pPr>
      <w:r>
        <w:t xml:space="preserve">   Курс «Умелые руки</w:t>
      </w:r>
      <w:r w:rsidRPr="00A103D3">
        <w:t>»</w:t>
      </w:r>
      <w:r>
        <w:t xml:space="preserve"> изучается на ступени основного</w:t>
      </w:r>
      <w:r w:rsidRPr="00A103D3">
        <w:t xml:space="preserve"> общего обр</w:t>
      </w:r>
      <w:r>
        <w:t>азования в 6 классе в  объёме 8</w:t>
      </w:r>
      <w:r w:rsidRPr="00A103D3">
        <w:t xml:space="preserve"> часов (1час в неделю).</w:t>
      </w:r>
      <w:r w:rsidRPr="00A103D3">
        <w:rPr>
          <w:rFonts w:eastAsia="Times New Roman"/>
          <w:color w:val="000000"/>
        </w:rPr>
        <w:t xml:space="preserve"> Программа рассчитана  на 1 год изучения.</w:t>
      </w:r>
    </w:p>
    <w:p w:rsidR="002C3C1E" w:rsidRPr="00A103D3" w:rsidRDefault="002C3C1E" w:rsidP="002C3C1E">
      <w:pPr>
        <w:rPr>
          <w:color w:val="000000"/>
        </w:rPr>
      </w:pPr>
      <w:r w:rsidRPr="00A103D3">
        <w:rPr>
          <w:rFonts w:eastAsia="Times New Roman"/>
          <w:color w:val="000000"/>
        </w:rPr>
        <w:t xml:space="preserve">    Занятия проводятся по 40 минут в соответствии с нормами Сан </w:t>
      </w:r>
      <w:proofErr w:type="spellStart"/>
      <w:r w:rsidRPr="00A103D3">
        <w:rPr>
          <w:rFonts w:eastAsia="Times New Roman"/>
          <w:color w:val="000000"/>
        </w:rPr>
        <w:t>Пина</w:t>
      </w:r>
      <w:proofErr w:type="spellEnd"/>
      <w:r w:rsidRPr="00A103D3">
        <w:rPr>
          <w:rFonts w:eastAsia="Times New Roman"/>
          <w:color w:val="000000"/>
        </w:rPr>
        <w:t>.</w:t>
      </w:r>
    </w:p>
    <w:p w:rsidR="002C3C1E" w:rsidRPr="00A103D3" w:rsidRDefault="002C3C1E" w:rsidP="002C3C1E">
      <w:pPr>
        <w:jc w:val="both"/>
        <w:rPr>
          <w:b/>
        </w:rPr>
      </w:pPr>
    </w:p>
    <w:p w:rsidR="002C3C1E" w:rsidRPr="002855B5" w:rsidRDefault="002C3C1E" w:rsidP="002C3C1E">
      <w:pPr>
        <w:jc w:val="center"/>
        <w:rPr>
          <w:b/>
          <w:sz w:val="28"/>
          <w:szCs w:val="28"/>
        </w:rPr>
      </w:pPr>
      <w:r w:rsidRPr="002855B5">
        <w:rPr>
          <w:b/>
          <w:sz w:val="28"/>
          <w:szCs w:val="28"/>
        </w:rPr>
        <w:t>Результаты освоения курса внеурочной деятельности</w:t>
      </w:r>
    </w:p>
    <w:p w:rsidR="002C3C1E" w:rsidRPr="00DA587A" w:rsidRDefault="002C3C1E" w:rsidP="002C3C1E">
      <w:pPr>
        <w:rPr>
          <w:b/>
          <w:u w:val="single"/>
        </w:rPr>
      </w:pPr>
    </w:p>
    <w:p w:rsidR="002C3C1E" w:rsidRPr="00E47E9B" w:rsidRDefault="002C3C1E" w:rsidP="002C3C1E">
      <w:pPr>
        <w:shd w:val="clear" w:color="auto" w:fill="FFFFFF"/>
        <w:rPr>
          <w:rFonts w:eastAsia="Times New Roman"/>
          <w:color w:val="000000"/>
        </w:rPr>
      </w:pPr>
      <w:r w:rsidRPr="00DA587A">
        <w:rPr>
          <w:rFonts w:eastAsia="Times New Roman"/>
          <w:b/>
          <w:bCs/>
          <w:color w:val="000000"/>
        </w:rPr>
        <w:t>Личностные универсальные учебные действия: </w:t>
      </w:r>
      <w:r w:rsidRPr="00DA587A">
        <w:rPr>
          <w:rFonts w:eastAsia="Times New Roman"/>
          <w:color w:val="000000"/>
        </w:rPr>
        <w:t> </w:t>
      </w:r>
    </w:p>
    <w:p w:rsidR="002C3C1E" w:rsidRPr="00E47E9B" w:rsidRDefault="002C3C1E" w:rsidP="002C3C1E">
      <w:pPr>
        <w:shd w:val="clear" w:color="auto" w:fill="FFFFFF"/>
        <w:ind w:left="10" w:right="10" w:hanging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 xml:space="preserve">У </w:t>
      </w:r>
      <w:proofErr w:type="gramStart"/>
      <w:r w:rsidRPr="00DA587A">
        <w:rPr>
          <w:rFonts w:eastAsia="Times New Roman"/>
          <w:color w:val="000000"/>
        </w:rPr>
        <w:t>обучающегося</w:t>
      </w:r>
      <w:proofErr w:type="gramEnd"/>
      <w:r w:rsidRPr="00DA587A">
        <w:rPr>
          <w:rFonts w:eastAsia="Times New Roman"/>
          <w:color w:val="000000"/>
        </w:rPr>
        <w:t xml:space="preserve"> будут сформированы:  </w:t>
      </w:r>
    </w:p>
    <w:p w:rsidR="002C3C1E" w:rsidRPr="00E47E9B" w:rsidRDefault="002C3C1E" w:rsidP="002C3C1E">
      <w:pPr>
        <w:numPr>
          <w:ilvl w:val="0"/>
          <w:numId w:val="12"/>
        </w:numPr>
        <w:shd w:val="clear" w:color="auto" w:fill="FFFFFF"/>
        <w:ind w:right="756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широкая мотивационная основа художественно-творческой деятельности, включающая социальные, учебно-познавательные и внешние мотивы; интерес к новым видам прикладного творчества, к новым способам самовыражения;  </w:t>
      </w:r>
    </w:p>
    <w:p w:rsidR="002C3C1E" w:rsidRPr="00E47E9B" w:rsidRDefault="002C3C1E" w:rsidP="002C3C1E">
      <w:pPr>
        <w:numPr>
          <w:ilvl w:val="0"/>
          <w:numId w:val="12"/>
        </w:numPr>
        <w:shd w:val="clear" w:color="auto" w:fill="FFFFFF"/>
        <w:ind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устойчивый познавательный интерес к новым способам исследования технологий и материалов;  </w:t>
      </w:r>
    </w:p>
    <w:p w:rsidR="002C3C1E" w:rsidRPr="00E47E9B" w:rsidRDefault="002C3C1E" w:rsidP="002C3C1E">
      <w:pPr>
        <w:numPr>
          <w:ilvl w:val="0"/>
          <w:numId w:val="12"/>
        </w:numPr>
        <w:shd w:val="clear" w:color="auto" w:fill="FFFFFF"/>
        <w:ind w:right="10"/>
        <w:rPr>
          <w:rFonts w:eastAsia="Times New Roman"/>
          <w:color w:val="000000"/>
        </w:rPr>
      </w:pPr>
      <w:proofErr w:type="gramStart"/>
      <w:r w:rsidRPr="00DA587A">
        <w:rPr>
          <w:rFonts w:eastAsia="Times New Roman"/>
          <w:color w:val="000000"/>
        </w:rPr>
        <w:t>адекватное</w:t>
      </w:r>
      <w:proofErr w:type="gramEnd"/>
      <w:r w:rsidRPr="00DA587A">
        <w:rPr>
          <w:rFonts w:eastAsia="Times New Roman"/>
          <w:color w:val="000000"/>
        </w:rPr>
        <w:t xml:space="preserve"> понимания причин успешности/</w:t>
      </w:r>
      <w:proofErr w:type="spellStart"/>
      <w:r w:rsidRPr="00DA587A">
        <w:rPr>
          <w:rFonts w:eastAsia="Times New Roman"/>
          <w:color w:val="000000"/>
        </w:rPr>
        <w:t>неуспешности</w:t>
      </w:r>
      <w:proofErr w:type="spellEnd"/>
      <w:r w:rsidRPr="00DA587A">
        <w:rPr>
          <w:rFonts w:eastAsia="Times New Roman"/>
          <w:color w:val="000000"/>
        </w:rPr>
        <w:t xml:space="preserve"> творческой деятельности;  </w:t>
      </w:r>
    </w:p>
    <w:p w:rsidR="002C3C1E" w:rsidRPr="00E47E9B" w:rsidRDefault="002C3C1E" w:rsidP="002C3C1E">
      <w:pPr>
        <w:shd w:val="clear" w:color="auto" w:fill="FFFFFF"/>
        <w:ind w:left="10" w:right="10" w:hanging="10"/>
        <w:rPr>
          <w:rFonts w:eastAsia="Times New Roman"/>
          <w:color w:val="000000"/>
        </w:rPr>
      </w:pPr>
      <w:proofErr w:type="gramStart"/>
      <w:r w:rsidRPr="00DA587A">
        <w:rPr>
          <w:rFonts w:eastAsia="Times New Roman"/>
          <w:color w:val="000000"/>
        </w:rPr>
        <w:t>Обучающийся</w:t>
      </w:r>
      <w:proofErr w:type="gramEnd"/>
      <w:r w:rsidRPr="00DA587A">
        <w:rPr>
          <w:rFonts w:eastAsia="Times New Roman"/>
          <w:color w:val="000000"/>
        </w:rPr>
        <w:t xml:space="preserve"> получит возможность для формирования:  </w:t>
      </w:r>
    </w:p>
    <w:p w:rsidR="002C3C1E" w:rsidRPr="00E47E9B" w:rsidRDefault="002C3C1E" w:rsidP="002C3C1E">
      <w:pPr>
        <w:numPr>
          <w:ilvl w:val="0"/>
          <w:numId w:val="13"/>
        </w:numPr>
        <w:shd w:val="clear" w:color="auto" w:fill="FFFFFF"/>
        <w:ind w:left="1068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внутренней позиции обучающегося на уровне понимания необходимости творческой деятельности, как одного из средств самовыражения в социальной жизни;  </w:t>
      </w:r>
    </w:p>
    <w:p w:rsidR="002C3C1E" w:rsidRPr="00E47E9B" w:rsidRDefault="002C3C1E" w:rsidP="002C3C1E">
      <w:pPr>
        <w:numPr>
          <w:ilvl w:val="0"/>
          <w:numId w:val="13"/>
        </w:numPr>
        <w:shd w:val="clear" w:color="auto" w:fill="FFFFFF"/>
        <w:ind w:left="1068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выраженной познавательной мотивации;  </w:t>
      </w:r>
    </w:p>
    <w:p w:rsidR="002C3C1E" w:rsidRPr="00E47E9B" w:rsidRDefault="002C3C1E" w:rsidP="002C3C1E">
      <w:pPr>
        <w:numPr>
          <w:ilvl w:val="0"/>
          <w:numId w:val="13"/>
        </w:numPr>
        <w:shd w:val="clear" w:color="auto" w:fill="FFFFFF"/>
        <w:ind w:left="1068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устойчивого интереса к новым способам познания;  </w:t>
      </w:r>
    </w:p>
    <w:p w:rsidR="002C3C1E" w:rsidRPr="00DA587A" w:rsidRDefault="002C3C1E" w:rsidP="002C3C1E">
      <w:pPr>
        <w:numPr>
          <w:ilvl w:val="0"/>
          <w:numId w:val="13"/>
        </w:numPr>
        <w:shd w:val="clear" w:color="auto" w:fill="FFFFFF"/>
        <w:ind w:left="1068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 xml:space="preserve">адекватного понимания причин успешности или </w:t>
      </w:r>
      <w:proofErr w:type="spellStart"/>
      <w:r w:rsidRPr="00DA587A">
        <w:rPr>
          <w:rFonts w:eastAsia="Times New Roman"/>
          <w:color w:val="000000"/>
        </w:rPr>
        <w:t>неуспешности</w:t>
      </w:r>
      <w:proofErr w:type="spellEnd"/>
      <w:r w:rsidRPr="00DA587A">
        <w:rPr>
          <w:rFonts w:eastAsia="Times New Roman"/>
          <w:color w:val="000000"/>
        </w:rPr>
        <w:t xml:space="preserve"> творческой деятельности;  </w:t>
      </w:r>
    </w:p>
    <w:p w:rsidR="002C3C1E" w:rsidRPr="00E47E9B" w:rsidRDefault="002C3C1E" w:rsidP="002C3C1E">
      <w:pPr>
        <w:shd w:val="clear" w:color="auto" w:fill="FFFFFF"/>
        <w:ind w:left="1068" w:right="10"/>
        <w:rPr>
          <w:rFonts w:eastAsia="Times New Roman"/>
          <w:color w:val="000000"/>
        </w:rPr>
      </w:pPr>
    </w:p>
    <w:p w:rsidR="002C3C1E" w:rsidRPr="00E47E9B" w:rsidRDefault="002C3C1E" w:rsidP="002C3C1E">
      <w:pPr>
        <w:shd w:val="clear" w:color="auto" w:fill="FFFFFF"/>
        <w:ind w:left="-4" w:firstLine="4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 </w:t>
      </w:r>
      <w:r w:rsidRPr="00DA587A">
        <w:rPr>
          <w:rFonts w:eastAsia="Times New Roman"/>
          <w:b/>
          <w:bCs/>
          <w:color w:val="000000"/>
        </w:rPr>
        <w:t>Регулятивные универсальные учебные действия:</w:t>
      </w:r>
      <w:r w:rsidRPr="00DA587A">
        <w:rPr>
          <w:rFonts w:eastAsia="Times New Roman"/>
          <w:color w:val="000000"/>
        </w:rPr>
        <w:t> </w:t>
      </w:r>
    </w:p>
    <w:p w:rsidR="002C3C1E" w:rsidRPr="00E47E9B" w:rsidRDefault="002C3C1E" w:rsidP="002C3C1E">
      <w:pPr>
        <w:shd w:val="clear" w:color="auto" w:fill="FFFFFF"/>
        <w:ind w:left="708" w:right="10" w:hanging="708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  <w:u w:val="single"/>
        </w:rPr>
        <w:t>Обучающийся научится:  </w:t>
      </w:r>
    </w:p>
    <w:p w:rsidR="002C3C1E" w:rsidRPr="00E47E9B" w:rsidRDefault="002C3C1E" w:rsidP="002C3C1E">
      <w:pPr>
        <w:numPr>
          <w:ilvl w:val="0"/>
          <w:numId w:val="14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принимать и сохранять учебно-творческую задачу;  </w:t>
      </w:r>
    </w:p>
    <w:p w:rsidR="002C3C1E" w:rsidRPr="00E47E9B" w:rsidRDefault="002C3C1E" w:rsidP="002C3C1E">
      <w:pPr>
        <w:numPr>
          <w:ilvl w:val="0"/>
          <w:numId w:val="14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учитывать выделенные в пособиях этапы работы;  </w:t>
      </w:r>
    </w:p>
    <w:p w:rsidR="002C3C1E" w:rsidRPr="00E47E9B" w:rsidRDefault="002C3C1E" w:rsidP="002C3C1E">
      <w:pPr>
        <w:numPr>
          <w:ilvl w:val="0"/>
          <w:numId w:val="14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планировать свои действия;  </w:t>
      </w:r>
    </w:p>
    <w:p w:rsidR="002C3C1E" w:rsidRPr="00E47E9B" w:rsidRDefault="002C3C1E" w:rsidP="002C3C1E">
      <w:pPr>
        <w:numPr>
          <w:ilvl w:val="0"/>
          <w:numId w:val="14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осуществлять итоговый и пошаговый контроль;  </w:t>
      </w:r>
    </w:p>
    <w:p w:rsidR="002C3C1E" w:rsidRPr="00E47E9B" w:rsidRDefault="002C3C1E" w:rsidP="002C3C1E">
      <w:pPr>
        <w:numPr>
          <w:ilvl w:val="0"/>
          <w:numId w:val="14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адекватно воспринимать оценку учителя;  </w:t>
      </w:r>
    </w:p>
    <w:p w:rsidR="002C3C1E" w:rsidRPr="00E47E9B" w:rsidRDefault="002C3C1E" w:rsidP="002C3C1E">
      <w:pPr>
        <w:numPr>
          <w:ilvl w:val="0"/>
          <w:numId w:val="14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различать способ и результат действия;  </w:t>
      </w:r>
    </w:p>
    <w:p w:rsidR="002C3C1E" w:rsidRPr="00E47E9B" w:rsidRDefault="002C3C1E" w:rsidP="002C3C1E">
      <w:pPr>
        <w:numPr>
          <w:ilvl w:val="0"/>
          <w:numId w:val="14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вносить коррективы в действия на основе их оценки и учета сделанных ошибок;  </w:t>
      </w:r>
    </w:p>
    <w:p w:rsidR="002C3C1E" w:rsidRPr="00E47E9B" w:rsidRDefault="002C3C1E" w:rsidP="002C3C1E">
      <w:pPr>
        <w:numPr>
          <w:ilvl w:val="0"/>
          <w:numId w:val="14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выполнять учебные действия в материале, речи, в уме.  </w:t>
      </w:r>
    </w:p>
    <w:p w:rsidR="002C3C1E" w:rsidRPr="00E47E9B" w:rsidRDefault="002C3C1E" w:rsidP="002C3C1E">
      <w:pPr>
        <w:shd w:val="clear" w:color="auto" w:fill="FFFFFF"/>
        <w:ind w:left="708" w:right="10" w:hanging="708"/>
        <w:jc w:val="both"/>
        <w:rPr>
          <w:rFonts w:eastAsia="Times New Roman"/>
          <w:color w:val="000000"/>
        </w:rPr>
      </w:pPr>
      <w:proofErr w:type="gramStart"/>
      <w:r w:rsidRPr="00DA587A">
        <w:rPr>
          <w:rFonts w:eastAsia="Times New Roman"/>
          <w:color w:val="000000"/>
          <w:u w:val="single"/>
        </w:rPr>
        <w:t>Обучающийся</w:t>
      </w:r>
      <w:proofErr w:type="gramEnd"/>
      <w:r w:rsidRPr="00DA587A">
        <w:rPr>
          <w:rFonts w:eastAsia="Times New Roman"/>
          <w:color w:val="000000"/>
          <w:u w:val="single"/>
        </w:rPr>
        <w:t xml:space="preserve"> получит возможность научиться:  </w:t>
      </w:r>
    </w:p>
    <w:p w:rsidR="002C3C1E" w:rsidRPr="00E47E9B" w:rsidRDefault="002C3C1E" w:rsidP="002C3C1E">
      <w:pPr>
        <w:numPr>
          <w:ilvl w:val="0"/>
          <w:numId w:val="15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проявлять познавательную инициативу;  </w:t>
      </w:r>
    </w:p>
    <w:p w:rsidR="002C3C1E" w:rsidRPr="00E47E9B" w:rsidRDefault="002C3C1E" w:rsidP="002C3C1E">
      <w:pPr>
        <w:numPr>
          <w:ilvl w:val="0"/>
          <w:numId w:val="15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самостоятельно учитывать выделенные учителем ориентиры действия в незнакомом материале;  </w:t>
      </w:r>
    </w:p>
    <w:p w:rsidR="002C3C1E" w:rsidRPr="00E47E9B" w:rsidRDefault="002C3C1E" w:rsidP="002C3C1E">
      <w:pPr>
        <w:numPr>
          <w:ilvl w:val="0"/>
          <w:numId w:val="15"/>
        </w:numPr>
        <w:shd w:val="clear" w:color="auto" w:fill="FFFFFF"/>
        <w:ind w:left="1068"/>
        <w:rPr>
          <w:rFonts w:eastAsia="Times New Roman"/>
          <w:color w:val="000000"/>
        </w:rPr>
      </w:pPr>
      <w:proofErr w:type="gramStart"/>
      <w:r w:rsidRPr="00DA587A">
        <w:rPr>
          <w:rFonts w:eastAsia="Times New Roman"/>
          <w:color w:val="000000"/>
        </w:rPr>
        <w:t>преобразовывать практическую задачу в познавательную, самостоятельно находить варианты решения творческой задачи.  </w:t>
      </w:r>
      <w:proofErr w:type="gramEnd"/>
    </w:p>
    <w:p w:rsidR="002C3C1E" w:rsidRPr="00E47E9B" w:rsidRDefault="002C3C1E" w:rsidP="002C3C1E">
      <w:pPr>
        <w:shd w:val="clear" w:color="auto" w:fill="FFFFFF"/>
        <w:rPr>
          <w:rFonts w:eastAsia="Times New Roman"/>
          <w:color w:val="000000"/>
        </w:rPr>
      </w:pPr>
      <w:r w:rsidRPr="00DA587A">
        <w:rPr>
          <w:rFonts w:eastAsia="Times New Roman"/>
          <w:b/>
          <w:bCs/>
          <w:color w:val="000000"/>
        </w:rPr>
        <w:t>Коммуникативные универсальные учебные действия:</w:t>
      </w:r>
    </w:p>
    <w:p w:rsidR="002C3C1E" w:rsidRPr="00E47E9B" w:rsidRDefault="002C3C1E" w:rsidP="002C3C1E">
      <w:pPr>
        <w:shd w:val="clear" w:color="auto" w:fill="FFFFFF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  <w:u w:val="single"/>
        </w:rPr>
        <w:t>Учащиеся смогут:  </w:t>
      </w:r>
    </w:p>
    <w:p w:rsidR="002C3C1E" w:rsidRPr="00E47E9B" w:rsidRDefault="002C3C1E" w:rsidP="002C3C1E">
      <w:pPr>
        <w:numPr>
          <w:ilvl w:val="0"/>
          <w:numId w:val="16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допускать существование различных точек зрения и различных вариантов выполнения поставленной творческой задачи;  </w:t>
      </w:r>
    </w:p>
    <w:p w:rsidR="002C3C1E" w:rsidRPr="00E47E9B" w:rsidRDefault="002C3C1E" w:rsidP="002C3C1E">
      <w:pPr>
        <w:numPr>
          <w:ilvl w:val="0"/>
          <w:numId w:val="16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учитывать разные мнения, стремиться к координации при выполнении коллективных работ;  </w:t>
      </w:r>
    </w:p>
    <w:p w:rsidR="002C3C1E" w:rsidRPr="00E47E9B" w:rsidRDefault="002C3C1E" w:rsidP="002C3C1E">
      <w:pPr>
        <w:numPr>
          <w:ilvl w:val="0"/>
          <w:numId w:val="16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lastRenderedPageBreak/>
        <w:t>формулировать собственное мнение и позицию;  </w:t>
      </w:r>
    </w:p>
    <w:p w:rsidR="002C3C1E" w:rsidRPr="00E47E9B" w:rsidRDefault="002C3C1E" w:rsidP="002C3C1E">
      <w:pPr>
        <w:numPr>
          <w:ilvl w:val="0"/>
          <w:numId w:val="16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договариваться, приходить к общему решению;  </w:t>
      </w:r>
    </w:p>
    <w:p w:rsidR="002C3C1E" w:rsidRPr="00E47E9B" w:rsidRDefault="002C3C1E" w:rsidP="002C3C1E">
      <w:pPr>
        <w:numPr>
          <w:ilvl w:val="0"/>
          <w:numId w:val="16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соблюдать корректность в высказываниях;  </w:t>
      </w:r>
    </w:p>
    <w:p w:rsidR="002C3C1E" w:rsidRPr="00E47E9B" w:rsidRDefault="002C3C1E" w:rsidP="002C3C1E">
      <w:pPr>
        <w:numPr>
          <w:ilvl w:val="0"/>
          <w:numId w:val="16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задавать вопросы по существу;  </w:t>
      </w:r>
    </w:p>
    <w:p w:rsidR="002C3C1E" w:rsidRPr="00E47E9B" w:rsidRDefault="002C3C1E" w:rsidP="002C3C1E">
      <w:pPr>
        <w:numPr>
          <w:ilvl w:val="0"/>
          <w:numId w:val="16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использовать речь для регуляции своего действия;  </w:t>
      </w:r>
    </w:p>
    <w:p w:rsidR="002C3C1E" w:rsidRPr="00E47E9B" w:rsidRDefault="002C3C1E" w:rsidP="002C3C1E">
      <w:pPr>
        <w:numPr>
          <w:ilvl w:val="0"/>
          <w:numId w:val="16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контролировать действия партнера;  </w:t>
      </w:r>
    </w:p>
    <w:p w:rsidR="002C3C1E" w:rsidRPr="00E47E9B" w:rsidRDefault="002C3C1E" w:rsidP="002C3C1E">
      <w:pPr>
        <w:shd w:val="clear" w:color="auto" w:fill="FFFFFF"/>
        <w:rPr>
          <w:rFonts w:eastAsia="Times New Roman"/>
          <w:color w:val="000000"/>
        </w:rPr>
      </w:pPr>
      <w:proofErr w:type="gramStart"/>
      <w:r w:rsidRPr="00DA587A">
        <w:rPr>
          <w:rFonts w:eastAsia="Times New Roman"/>
          <w:color w:val="000000"/>
          <w:u w:val="single"/>
        </w:rPr>
        <w:t>Обучающийся</w:t>
      </w:r>
      <w:proofErr w:type="gramEnd"/>
      <w:r w:rsidRPr="00DA587A">
        <w:rPr>
          <w:rFonts w:eastAsia="Times New Roman"/>
          <w:color w:val="000000"/>
          <w:u w:val="single"/>
        </w:rPr>
        <w:t xml:space="preserve"> получит возможность научиться:</w:t>
      </w:r>
    </w:p>
    <w:p w:rsidR="002C3C1E" w:rsidRPr="00E47E9B" w:rsidRDefault="002C3C1E" w:rsidP="002C3C1E">
      <w:pPr>
        <w:numPr>
          <w:ilvl w:val="0"/>
          <w:numId w:val="17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учитывать разные мнения и обосновывать свою позицию;  </w:t>
      </w:r>
    </w:p>
    <w:p w:rsidR="002C3C1E" w:rsidRPr="00E47E9B" w:rsidRDefault="002C3C1E" w:rsidP="002C3C1E">
      <w:pPr>
        <w:numPr>
          <w:ilvl w:val="0"/>
          <w:numId w:val="17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  </w:t>
      </w:r>
    </w:p>
    <w:p w:rsidR="002C3C1E" w:rsidRPr="00E47E9B" w:rsidRDefault="002C3C1E" w:rsidP="002C3C1E">
      <w:pPr>
        <w:numPr>
          <w:ilvl w:val="0"/>
          <w:numId w:val="17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владеть монологической и диалогической формой речи;  </w:t>
      </w:r>
    </w:p>
    <w:p w:rsidR="002C3C1E" w:rsidRPr="00E47E9B" w:rsidRDefault="002C3C1E" w:rsidP="002C3C1E">
      <w:pPr>
        <w:numPr>
          <w:ilvl w:val="0"/>
          <w:numId w:val="17"/>
        </w:numPr>
        <w:shd w:val="clear" w:color="auto" w:fill="FFFFFF"/>
        <w:ind w:left="106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осуществлять взаимный контроль и оказывать партнерам в сотрудничестве необходимую взаимопомощь;  </w:t>
      </w:r>
    </w:p>
    <w:p w:rsidR="002C3C1E" w:rsidRPr="00E47E9B" w:rsidRDefault="002C3C1E" w:rsidP="002C3C1E">
      <w:pPr>
        <w:shd w:val="clear" w:color="auto" w:fill="FFFFFF"/>
        <w:ind w:left="348" w:right="10" w:hanging="348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b/>
          <w:bCs/>
          <w:color w:val="000000"/>
        </w:rPr>
        <w:t>Познавательные универсальные учебные действия</w:t>
      </w:r>
      <w:r w:rsidRPr="00DA587A">
        <w:rPr>
          <w:rFonts w:eastAsia="Times New Roman"/>
          <w:color w:val="000000"/>
        </w:rPr>
        <w:t> </w:t>
      </w:r>
    </w:p>
    <w:p w:rsidR="002C3C1E" w:rsidRPr="00E47E9B" w:rsidRDefault="002C3C1E" w:rsidP="002C3C1E">
      <w:pPr>
        <w:shd w:val="clear" w:color="auto" w:fill="FFFFFF"/>
        <w:ind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  <w:u w:val="single"/>
        </w:rPr>
        <w:t>Обучающийся научится:  </w:t>
      </w:r>
    </w:p>
    <w:p w:rsidR="002C3C1E" w:rsidRPr="00E47E9B" w:rsidRDefault="002C3C1E" w:rsidP="002C3C1E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осуществлять поиск нужной информации для выполнения художественно-творческой задачи с использованием учебной и дополнительной литературы;  </w:t>
      </w:r>
    </w:p>
    <w:p w:rsidR="002C3C1E" w:rsidRPr="00E47E9B" w:rsidRDefault="002C3C1E" w:rsidP="002C3C1E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использовать знаки, символы, модели, схемы для решения познавательных и творческих задач и представления их результатов;  </w:t>
      </w:r>
    </w:p>
    <w:p w:rsidR="002C3C1E" w:rsidRPr="00E47E9B" w:rsidRDefault="002C3C1E" w:rsidP="002C3C1E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анализировать объекты, выделять главное;  </w:t>
      </w:r>
    </w:p>
    <w:p w:rsidR="002C3C1E" w:rsidRPr="00E47E9B" w:rsidRDefault="002C3C1E" w:rsidP="002C3C1E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осуществлять синтез (целое из частей);  </w:t>
      </w:r>
    </w:p>
    <w:p w:rsidR="002C3C1E" w:rsidRPr="00E47E9B" w:rsidRDefault="002C3C1E" w:rsidP="002C3C1E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проводить сравнение, классификацию по разным критериям;  </w:t>
      </w:r>
    </w:p>
    <w:p w:rsidR="002C3C1E" w:rsidRPr="00E47E9B" w:rsidRDefault="002C3C1E" w:rsidP="002C3C1E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устанавливать причинно-следственные связи;  </w:t>
      </w:r>
    </w:p>
    <w:p w:rsidR="002C3C1E" w:rsidRPr="00E47E9B" w:rsidRDefault="002C3C1E" w:rsidP="002C3C1E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обобщать (выделять класс объектов по к/</w:t>
      </w:r>
      <w:proofErr w:type="gramStart"/>
      <w:r w:rsidRPr="00DA587A">
        <w:rPr>
          <w:rFonts w:eastAsia="Times New Roman"/>
          <w:color w:val="000000"/>
        </w:rPr>
        <w:t>л</w:t>
      </w:r>
      <w:proofErr w:type="gramEnd"/>
      <w:r w:rsidRPr="00DA587A">
        <w:rPr>
          <w:rFonts w:eastAsia="Times New Roman"/>
          <w:color w:val="000000"/>
        </w:rPr>
        <w:t xml:space="preserve"> признаку);  </w:t>
      </w:r>
    </w:p>
    <w:p w:rsidR="002C3C1E" w:rsidRPr="00E47E9B" w:rsidRDefault="002C3C1E" w:rsidP="002C3C1E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подводить под понятие;  </w:t>
      </w:r>
    </w:p>
    <w:p w:rsidR="002C3C1E" w:rsidRPr="00E47E9B" w:rsidRDefault="002C3C1E" w:rsidP="002C3C1E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устанавливать аналогии;  </w:t>
      </w:r>
    </w:p>
    <w:p w:rsidR="002C3C1E" w:rsidRPr="00E47E9B" w:rsidRDefault="002C3C1E" w:rsidP="002C3C1E">
      <w:pPr>
        <w:numPr>
          <w:ilvl w:val="0"/>
          <w:numId w:val="18"/>
        </w:numPr>
        <w:shd w:val="clear" w:color="auto" w:fill="FFFFFF"/>
        <w:ind w:left="1068"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Проводить наблюдения и эксперименты, высказывать суждения, делать умозаключения и выводы.  </w:t>
      </w:r>
    </w:p>
    <w:p w:rsidR="002C3C1E" w:rsidRPr="00E47E9B" w:rsidRDefault="002C3C1E" w:rsidP="002C3C1E">
      <w:pPr>
        <w:shd w:val="clear" w:color="auto" w:fill="FFFFFF"/>
        <w:ind w:right="10"/>
        <w:rPr>
          <w:rFonts w:eastAsia="Times New Roman"/>
          <w:color w:val="000000"/>
        </w:rPr>
      </w:pPr>
      <w:proofErr w:type="gramStart"/>
      <w:r w:rsidRPr="00DA587A">
        <w:rPr>
          <w:rFonts w:eastAsia="Times New Roman"/>
          <w:color w:val="000000"/>
          <w:u w:val="single"/>
        </w:rPr>
        <w:t>Обучающийся</w:t>
      </w:r>
      <w:proofErr w:type="gramEnd"/>
      <w:r w:rsidRPr="00DA587A">
        <w:rPr>
          <w:rFonts w:eastAsia="Times New Roman"/>
          <w:color w:val="000000"/>
          <w:u w:val="single"/>
        </w:rPr>
        <w:t xml:space="preserve"> получит возможность научиться:  </w:t>
      </w:r>
    </w:p>
    <w:p w:rsidR="002C3C1E" w:rsidRPr="00E47E9B" w:rsidRDefault="002C3C1E" w:rsidP="002C3C1E">
      <w:pPr>
        <w:numPr>
          <w:ilvl w:val="0"/>
          <w:numId w:val="19"/>
        </w:numPr>
        <w:shd w:val="clear" w:color="auto" w:fill="FFFFFF"/>
        <w:ind w:left="1068" w:right="3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осуществлять расширенный поиск информации в соответствии с исследовательской задачей с использованием ресурсов сети Интернет;  </w:t>
      </w:r>
    </w:p>
    <w:p w:rsidR="002C3C1E" w:rsidRPr="00DA587A" w:rsidRDefault="002C3C1E" w:rsidP="002C3C1E">
      <w:pPr>
        <w:numPr>
          <w:ilvl w:val="0"/>
          <w:numId w:val="19"/>
        </w:numPr>
        <w:shd w:val="clear" w:color="auto" w:fill="FFFFFF"/>
        <w:ind w:left="1068" w:right="506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осознанно и произвольно строить сообщения в устной и письменной форме; использованию методов и приёмов художественно-творческой деятельности в основном учебном процессе и повседневной жизни.</w:t>
      </w:r>
    </w:p>
    <w:p w:rsidR="002C3C1E" w:rsidRPr="004836EF" w:rsidRDefault="002C3C1E" w:rsidP="002C3C1E">
      <w:pPr>
        <w:shd w:val="clear" w:color="auto" w:fill="FFFFFF"/>
        <w:ind w:left="-4" w:hanging="10"/>
        <w:rPr>
          <w:rFonts w:eastAsia="Times New Roman"/>
          <w:color w:val="000000"/>
        </w:rPr>
      </w:pPr>
      <w:r>
        <w:rPr>
          <w:rFonts w:eastAsia="Times New Roman"/>
          <w:b/>
          <w:bCs/>
          <w:color w:val="000000"/>
        </w:rPr>
        <w:t>О</w:t>
      </w:r>
      <w:r w:rsidRPr="00DA587A">
        <w:rPr>
          <w:rFonts w:eastAsia="Times New Roman"/>
          <w:b/>
          <w:bCs/>
          <w:color w:val="000000"/>
        </w:rPr>
        <w:t>бучающиеся должны овладеть умениями:</w:t>
      </w:r>
    </w:p>
    <w:p w:rsidR="002C3C1E" w:rsidRPr="004836EF" w:rsidRDefault="002C3C1E" w:rsidP="002C3C1E">
      <w:pPr>
        <w:shd w:val="clear" w:color="auto" w:fill="FFFFFF"/>
        <w:ind w:left="-4" w:hanging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 </w:t>
      </w:r>
      <w:r w:rsidRPr="00DA587A">
        <w:rPr>
          <w:rFonts w:eastAsia="Times New Roman"/>
          <w:b/>
          <w:bCs/>
          <w:color w:val="000000"/>
        </w:rPr>
        <w:t>личностными:</w:t>
      </w:r>
      <w:r w:rsidRPr="00DA587A">
        <w:rPr>
          <w:rFonts w:eastAsia="Times New Roman"/>
          <w:color w:val="000000"/>
        </w:rPr>
        <w:t> </w:t>
      </w:r>
    </w:p>
    <w:p w:rsidR="002C3C1E" w:rsidRPr="004836EF" w:rsidRDefault="002C3C1E" w:rsidP="002C3C1E">
      <w:pPr>
        <w:numPr>
          <w:ilvl w:val="0"/>
          <w:numId w:val="20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оценивать жизненные ситуации с точки зрения собственных ощущений, оценивать конкретные поступки как хорошие или плохие;</w:t>
      </w:r>
    </w:p>
    <w:p w:rsidR="002C3C1E" w:rsidRPr="004836EF" w:rsidRDefault="002C3C1E" w:rsidP="002C3C1E">
      <w:pPr>
        <w:numPr>
          <w:ilvl w:val="0"/>
          <w:numId w:val="20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называть и объяснять свои чувства и ощущения от изучаемых изделий ДПТ;</w:t>
      </w:r>
    </w:p>
    <w:p w:rsidR="002C3C1E" w:rsidRPr="004836EF" w:rsidRDefault="002C3C1E" w:rsidP="002C3C1E">
      <w:pPr>
        <w:numPr>
          <w:ilvl w:val="0"/>
          <w:numId w:val="20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 xml:space="preserve">самостоятельно определять и объяснять общие для всех людей самые простые правила поведения, свои чувства и ощущения </w:t>
      </w:r>
      <w:proofErr w:type="gramStart"/>
      <w:r w:rsidRPr="00DA587A">
        <w:rPr>
          <w:rFonts w:eastAsia="Times New Roman"/>
          <w:color w:val="000000"/>
        </w:rPr>
        <w:t>от</w:t>
      </w:r>
      <w:proofErr w:type="gramEnd"/>
      <w:r w:rsidRPr="00DA587A">
        <w:rPr>
          <w:rFonts w:eastAsia="Times New Roman"/>
          <w:color w:val="000000"/>
        </w:rPr>
        <w:t xml:space="preserve"> увиденного, уметь рассуждать;</w:t>
      </w:r>
    </w:p>
    <w:p w:rsidR="002C3C1E" w:rsidRPr="004836EF" w:rsidRDefault="002C3C1E" w:rsidP="002C3C1E">
      <w:pPr>
        <w:numPr>
          <w:ilvl w:val="0"/>
          <w:numId w:val="20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делать правильный выбор при совершении какого-либо поступка.</w:t>
      </w:r>
    </w:p>
    <w:p w:rsidR="002C3C1E" w:rsidRPr="004836EF" w:rsidRDefault="002C3C1E" w:rsidP="002C3C1E">
      <w:pPr>
        <w:shd w:val="clear" w:color="auto" w:fill="FFFFFF"/>
        <w:ind w:right="10"/>
        <w:jc w:val="both"/>
        <w:rPr>
          <w:rFonts w:eastAsia="Times New Roman"/>
          <w:color w:val="000000"/>
        </w:rPr>
      </w:pPr>
      <w:proofErr w:type="spellStart"/>
      <w:r w:rsidRPr="00DA587A">
        <w:rPr>
          <w:rFonts w:eastAsia="Times New Roman"/>
          <w:b/>
          <w:bCs/>
          <w:color w:val="000000"/>
        </w:rPr>
        <w:t>метапредметными</w:t>
      </w:r>
      <w:proofErr w:type="spellEnd"/>
      <w:r w:rsidRPr="00DA587A">
        <w:rPr>
          <w:rFonts w:eastAsia="Times New Roman"/>
          <w:b/>
          <w:bCs/>
          <w:color w:val="000000"/>
        </w:rPr>
        <w:t>:</w:t>
      </w:r>
      <w:r w:rsidRPr="00DA587A">
        <w:rPr>
          <w:rFonts w:eastAsia="Times New Roman"/>
          <w:color w:val="000000"/>
        </w:rPr>
        <w:t> </w:t>
      </w:r>
    </w:p>
    <w:p w:rsidR="002C3C1E" w:rsidRPr="004836EF" w:rsidRDefault="002C3C1E" w:rsidP="002C3C1E">
      <w:pPr>
        <w:numPr>
          <w:ilvl w:val="0"/>
          <w:numId w:val="21"/>
        </w:numPr>
        <w:shd w:val="clear" w:color="auto" w:fill="FFFFFF"/>
        <w:ind w:left="36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определять цель работы на занятии с помощью учителя;</w:t>
      </w:r>
    </w:p>
    <w:p w:rsidR="002C3C1E" w:rsidRPr="004836EF" w:rsidRDefault="002C3C1E" w:rsidP="002C3C1E">
      <w:pPr>
        <w:numPr>
          <w:ilvl w:val="0"/>
          <w:numId w:val="21"/>
        </w:numPr>
        <w:shd w:val="clear" w:color="auto" w:fill="FFFFFF"/>
        <w:ind w:left="36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проговаривать последовательность действий;</w:t>
      </w:r>
    </w:p>
    <w:p w:rsidR="002C3C1E" w:rsidRPr="004836EF" w:rsidRDefault="002C3C1E" w:rsidP="002C3C1E">
      <w:pPr>
        <w:numPr>
          <w:ilvl w:val="0"/>
          <w:numId w:val="21"/>
        </w:numPr>
        <w:shd w:val="clear" w:color="auto" w:fill="FFFFFF"/>
        <w:ind w:left="36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объяснять выбор материалов и инструментов для работы с помощью учителя;</w:t>
      </w:r>
    </w:p>
    <w:p w:rsidR="002C3C1E" w:rsidRPr="004836EF" w:rsidRDefault="002C3C1E" w:rsidP="002C3C1E">
      <w:pPr>
        <w:numPr>
          <w:ilvl w:val="0"/>
          <w:numId w:val="21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готовить   рабочее   место   и   выполнять   практическую   работу   по образцам;</w:t>
      </w:r>
    </w:p>
    <w:p w:rsidR="002C3C1E" w:rsidRPr="004836EF" w:rsidRDefault="002C3C1E" w:rsidP="002C3C1E">
      <w:pPr>
        <w:numPr>
          <w:ilvl w:val="0"/>
          <w:numId w:val="21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с помощью шаблона выполнять контроль точности разметки деталей;</w:t>
      </w:r>
    </w:p>
    <w:p w:rsidR="002C3C1E" w:rsidRPr="004836EF" w:rsidRDefault="002C3C1E" w:rsidP="002C3C1E">
      <w:pPr>
        <w:numPr>
          <w:ilvl w:val="0"/>
          <w:numId w:val="21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отличать новое от уже известного с помощью учителя;</w:t>
      </w:r>
    </w:p>
    <w:p w:rsidR="002C3C1E" w:rsidRPr="004836EF" w:rsidRDefault="002C3C1E" w:rsidP="002C3C1E">
      <w:pPr>
        <w:numPr>
          <w:ilvl w:val="0"/>
          <w:numId w:val="21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добывать новые знания из различных источников;</w:t>
      </w:r>
    </w:p>
    <w:p w:rsidR="002C3C1E" w:rsidRPr="004836EF" w:rsidRDefault="002C3C1E" w:rsidP="002C3C1E">
      <w:pPr>
        <w:numPr>
          <w:ilvl w:val="0"/>
          <w:numId w:val="21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делать выводы в результате работы;</w:t>
      </w:r>
    </w:p>
    <w:p w:rsidR="002C3C1E" w:rsidRPr="004836EF" w:rsidRDefault="002C3C1E" w:rsidP="002C3C1E">
      <w:pPr>
        <w:numPr>
          <w:ilvl w:val="0"/>
          <w:numId w:val="21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сравнивать и группировать предметы и образы;</w:t>
      </w:r>
    </w:p>
    <w:p w:rsidR="002C3C1E" w:rsidRPr="004836EF" w:rsidRDefault="002C3C1E" w:rsidP="002C3C1E">
      <w:pPr>
        <w:shd w:val="clear" w:color="auto" w:fill="FFFFFF"/>
        <w:ind w:right="1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b/>
          <w:bCs/>
          <w:color w:val="000000"/>
        </w:rPr>
        <w:t>предметными:</w:t>
      </w:r>
      <w:r w:rsidRPr="00DA587A">
        <w:rPr>
          <w:rFonts w:eastAsia="Times New Roman"/>
          <w:color w:val="000000"/>
        </w:rPr>
        <w:t> </w:t>
      </w:r>
    </w:p>
    <w:p w:rsidR="002C3C1E" w:rsidRPr="004836EF" w:rsidRDefault="002C3C1E" w:rsidP="002C3C1E">
      <w:pPr>
        <w:numPr>
          <w:ilvl w:val="0"/>
          <w:numId w:val="22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знать виды материалов, их свойства и названия;</w:t>
      </w:r>
    </w:p>
    <w:p w:rsidR="002C3C1E" w:rsidRPr="004836EF" w:rsidRDefault="002C3C1E" w:rsidP="002C3C1E">
      <w:pPr>
        <w:numPr>
          <w:ilvl w:val="0"/>
          <w:numId w:val="22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lastRenderedPageBreak/>
        <w:t>знать названия и назначения ручных инструментов и приспособлений, правила работы ими;</w:t>
      </w:r>
    </w:p>
    <w:p w:rsidR="002C3C1E" w:rsidRPr="004836EF" w:rsidRDefault="002C3C1E" w:rsidP="002C3C1E">
      <w:pPr>
        <w:numPr>
          <w:ilvl w:val="0"/>
          <w:numId w:val="22"/>
        </w:numPr>
        <w:shd w:val="clear" w:color="auto" w:fill="FFFFFF"/>
        <w:ind w:left="400" w:right="10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технологическую      последовательность     изготовления     несложных изделий.</w:t>
      </w:r>
    </w:p>
    <w:p w:rsidR="002C3C1E" w:rsidRDefault="002C3C1E" w:rsidP="002C3C1E">
      <w:pPr>
        <w:shd w:val="clear" w:color="auto" w:fill="FFFFFF"/>
        <w:rPr>
          <w:rFonts w:eastAsia="Times New Roman"/>
          <w:color w:val="000000"/>
        </w:rPr>
      </w:pPr>
    </w:p>
    <w:p w:rsidR="002C3C1E" w:rsidRPr="004836EF" w:rsidRDefault="002C3C1E" w:rsidP="002C3C1E">
      <w:pPr>
        <w:shd w:val="clear" w:color="auto" w:fill="FFFFFF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 </w:t>
      </w:r>
    </w:p>
    <w:p w:rsidR="002C3C1E" w:rsidRPr="004836EF" w:rsidRDefault="002C3C1E" w:rsidP="002C3C1E">
      <w:pPr>
        <w:shd w:val="clear" w:color="auto" w:fill="FFFFFF"/>
        <w:ind w:left="360" w:right="10" w:hanging="36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b/>
          <w:bCs/>
          <w:color w:val="000000"/>
        </w:rPr>
        <w:t>Формы текущего контроля:</w:t>
      </w:r>
      <w:r w:rsidRPr="00DA587A">
        <w:rPr>
          <w:rFonts w:eastAsia="Times New Roman"/>
          <w:color w:val="000000"/>
        </w:rPr>
        <w:t> </w:t>
      </w:r>
    </w:p>
    <w:p w:rsidR="002C3C1E" w:rsidRPr="004836EF" w:rsidRDefault="002C3C1E" w:rsidP="002C3C1E">
      <w:pPr>
        <w:shd w:val="clear" w:color="auto" w:fill="FFFFFF"/>
        <w:ind w:left="708" w:right="10" w:hanging="70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-участие в конкурсных мероприятиях разного уровня;</w:t>
      </w:r>
    </w:p>
    <w:p w:rsidR="002C3C1E" w:rsidRPr="004836EF" w:rsidRDefault="002C3C1E" w:rsidP="002C3C1E">
      <w:pPr>
        <w:shd w:val="clear" w:color="auto" w:fill="FFFFFF"/>
        <w:ind w:left="708" w:right="10" w:hanging="70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-наблюдение учителя за работой учащегося;</w:t>
      </w:r>
    </w:p>
    <w:p w:rsidR="002C3C1E" w:rsidRPr="004836EF" w:rsidRDefault="002C3C1E" w:rsidP="002C3C1E">
      <w:pPr>
        <w:shd w:val="clear" w:color="auto" w:fill="FFFFFF"/>
        <w:ind w:left="708" w:right="10" w:hanging="70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-беседа с учащимся.  </w:t>
      </w:r>
    </w:p>
    <w:p w:rsidR="002C3C1E" w:rsidRPr="004836EF" w:rsidRDefault="002C3C1E" w:rsidP="002C3C1E">
      <w:pPr>
        <w:shd w:val="clear" w:color="auto" w:fill="FFFFFF"/>
        <w:ind w:left="360" w:right="10" w:hanging="360"/>
        <w:jc w:val="both"/>
        <w:rPr>
          <w:rFonts w:eastAsia="Times New Roman"/>
          <w:color w:val="000000"/>
        </w:rPr>
      </w:pPr>
      <w:r w:rsidRPr="00DA587A">
        <w:rPr>
          <w:rFonts w:eastAsia="Times New Roman"/>
          <w:b/>
          <w:bCs/>
          <w:color w:val="000000"/>
        </w:rPr>
        <w:t>Формы итогового контроля:</w:t>
      </w:r>
    </w:p>
    <w:p w:rsidR="002C3C1E" w:rsidRPr="004836EF" w:rsidRDefault="002C3C1E" w:rsidP="002C3C1E">
      <w:pPr>
        <w:shd w:val="clear" w:color="auto" w:fill="FFFFFF"/>
        <w:ind w:left="708" w:right="10" w:hanging="70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-выставки работ по результатам усвоения темы;</w:t>
      </w:r>
    </w:p>
    <w:p w:rsidR="002C3C1E" w:rsidRPr="004836EF" w:rsidRDefault="002C3C1E" w:rsidP="002C3C1E">
      <w:pPr>
        <w:shd w:val="clear" w:color="auto" w:fill="FFFFFF"/>
        <w:ind w:left="708" w:right="10" w:hanging="70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  -организация и проведение итоговой выставки.</w:t>
      </w:r>
    </w:p>
    <w:p w:rsidR="002C3C1E" w:rsidRPr="00DA587A" w:rsidRDefault="002C3C1E" w:rsidP="002C3C1E">
      <w:pPr>
        <w:shd w:val="clear" w:color="auto" w:fill="FFFFFF"/>
        <w:ind w:left="348" w:hanging="348"/>
        <w:rPr>
          <w:rFonts w:eastAsia="Times New Roman"/>
          <w:color w:val="000000"/>
        </w:rPr>
      </w:pPr>
      <w:r w:rsidRPr="00DA587A">
        <w:rPr>
          <w:rFonts w:eastAsia="Times New Roman"/>
          <w:color w:val="000000"/>
        </w:rPr>
        <w:t> </w:t>
      </w:r>
      <w:r w:rsidRPr="004836EF">
        <w:rPr>
          <w:rFonts w:eastAsia="Times New Roman"/>
          <w:b/>
          <w:bCs/>
          <w:color w:val="000000"/>
        </w:rPr>
        <w:br/>
      </w:r>
    </w:p>
    <w:p w:rsidR="002C3C1E" w:rsidRPr="002855B5" w:rsidRDefault="002C3C1E" w:rsidP="002C3C1E">
      <w:pPr>
        <w:autoSpaceDE w:val="0"/>
        <w:autoSpaceDN w:val="0"/>
        <w:adjustRightInd w:val="0"/>
        <w:ind w:left="-567" w:firstLine="567"/>
        <w:jc w:val="center"/>
        <w:rPr>
          <w:b/>
          <w:iCs/>
          <w:sz w:val="28"/>
          <w:szCs w:val="28"/>
        </w:rPr>
      </w:pPr>
      <w:r w:rsidRPr="002855B5">
        <w:rPr>
          <w:b/>
          <w:iCs/>
          <w:sz w:val="28"/>
          <w:szCs w:val="28"/>
        </w:rPr>
        <w:t xml:space="preserve">Содержание  курса </w:t>
      </w:r>
      <w:proofErr w:type="gramStart"/>
      <w:r w:rsidRPr="002855B5">
        <w:rPr>
          <w:b/>
          <w:iCs/>
          <w:sz w:val="28"/>
          <w:szCs w:val="28"/>
        </w:rPr>
        <w:t>внеурочной</w:t>
      </w:r>
      <w:proofErr w:type="gramEnd"/>
      <w:r w:rsidRPr="002855B5">
        <w:rPr>
          <w:b/>
          <w:iCs/>
          <w:sz w:val="28"/>
          <w:szCs w:val="28"/>
        </w:rPr>
        <w:t xml:space="preserve"> деяте5льности.</w:t>
      </w:r>
    </w:p>
    <w:p w:rsidR="002C3C1E" w:rsidRPr="002855B5" w:rsidRDefault="002C3C1E" w:rsidP="002C3C1E">
      <w:pPr>
        <w:shd w:val="clear" w:color="auto" w:fill="FFFFFF"/>
        <w:ind w:right="506"/>
        <w:rPr>
          <w:rFonts w:eastAsia="Times New Roman"/>
          <w:color w:val="000000"/>
        </w:rPr>
      </w:pPr>
    </w:p>
    <w:p w:rsidR="002C3C1E" w:rsidRPr="00DA587A" w:rsidRDefault="002C3C1E" w:rsidP="002C3C1E">
      <w:pPr>
        <w:autoSpaceDE w:val="0"/>
        <w:autoSpaceDN w:val="0"/>
        <w:adjustRightInd w:val="0"/>
        <w:ind w:left="-567" w:firstLine="567"/>
        <w:jc w:val="center"/>
        <w:rPr>
          <w:b/>
          <w:iCs/>
          <w:u w:val="single"/>
        </w:rPr>
      </w:pPr>
    </w:p>
    <w:p w:rsidR="002C3C1E" w:rsidRPr="00DA587A" w:rsidRDefault="002C3C1E" w:rsidP="002C3C1E">
      <w:pPr>
        <w:spacing w:line="360" w:lineRule="auto"/>
        <w:ind w:firstLine="284"/>
        <w:jc w:val="both"/>
      </w:pPr>
      <w:r w:rsidRPr="00DA587A">
        <w:t xml:space="preserve">Содержание программы представлено различными видами трудовой деятельности (работа с бумагой, работа с природным материалом, работа с разными материалами и т.д.) и направлена на овладение школьниками необходимыми в жизни элементарными приемами ручной работы с разными материалами, изготовление игрушек, различных полезных предметов для школы и дома. </w:t>
      </w:r>
    </w:p>
    <w:p w:rsidR="002C3C1E" w:rsidRPr="00DA587A" w:rsidRDefault="002C3C1E" w:rsidP="002C3C1E">
      <w:pPr>
        <w:spacing w:line="360" w:lineRule="auto"/>
        <w:ind w:firstLine="567"/>
        <w:jc w:val="both"/>
        <w:rPr>
          <w:bCs/>
        </w:rPr>
      </w:pPr>
      <w:r w:rsidRPr="00DA587A">
        <w:rPr>
          <w:spacing w:val="-5"/>
        </w:rPr>
        <w:t>При обсуждении технологии изготовления изделия</w:t>
      </w:r>
      <w:r w:rsidRPr="00DA587A">
        <w:rPr>
          <w:spacing w:val="-9"/>
        </w:rPr>
        <w:t xml:space="preserve"> под руководством учителя составляют словесный план, разли</w:t>
      </w:r>
      <w:r w:rsidRPr="00DA587A">
        <w:rPr>
          <w:spacing w:val="-9"/>
        </w:rPr>
        <w:softHyphen/>
      </w:r>
      <w:r w:rsidRPr="00DA587A">
        <w:rPr>
          <w:spacing w:val="-8"/>
        </w:rPr>
        <w:t>чая только понятия материал и инструмент, поскольку само изготов</w:t>
      </w:r>
      <w:r w:rsidRPr="00DA587A">
        <w:rPr>
          <w:spacing w:val="-8"/>
        </w:rPr>
        <w:softHyphen/>
        <w:t>ление будет вестись подконтрольно.</w:t>
      </w:r>
    </w:p>
    <w:p w:rsidR="002C3C1E" w:rsidRPr="00DA587A" w:rsidRDefault="002C3C1E" w:rsidP="002C3C1E">
      <w:pPr>
        <w:spacing w:line="360" w:lineRule="auto"/>
        <w:jc w:val="both"/>
        <w:rPr>
          <w:b/>
          <w:bCs/>
          <w:i/>
        </w:rPr>
      </w:pPr>
      <w:r>
        <w:rPr>
          <w:b/>
          <w:bCs/>
          <w:i/>
        </w:rPr>
        <w:t>Вводное занятие</w:t>
      </w:r>
      <w:r w:rsidRPr="00DA587A">
        <w:rPr>
          <w:b/>
          <w:bCs/>
          <w:i/>
        </w:rPr>
        <w:t xml:space="preserve">  (1 час). </w:t>
      </w:r>
    </w:p>
    <w:p w:rsidR="002C3C1E" w:rsidRPr="00DA587A" w:rsidRDefault="002C3C1E" w:rsidP="002C3C1E">
      <w:pPr>
        <w:numPr>
          <w:ilvl w:val="0"/>
          <w:numId w:val="7"/>
        </w:numPr>
        <w:tabs>
          <w:tab w:val="left" w:pos="720"/>
        </w:tabs>
        <w:suppressAutoHyphens/>
        <w:spacing w:line="360" w:lineRule="auto"/>
        <w:jc w:val="both"/>
      </w:pPr>
      <w:r w:rsidRPr="00DA587A">
        <w:t xml:space="preserve">Соблюдение порядка на рабочем месте. </w:t>
      </w:r>
    </w:p>
    <w:p w:rsidR="002C3C1E" w:rsidRDefault="002C3C1E" w:rsidP="002C3C1E">
      <w:pPr>
        <w:numPr>
          <w:ilvl w:val="0"/>
          <w:numId w:val="7"/>
        </w:numPr>
        <w:tabs>
          <w:tab w:val="left" w:pos="720"/>
        </w:tabs>
        <w:suppressAutoHyphens/>
        <w:spacing w:line="360" w:lineRule="auto"/>
        <w:jc w:val="both"/>
      </w:pPr>
      <w:r w:rsidRPr="00DA587A">
        <w:t xml:space="preserve">Соблюдение правил по технике безопасности. </w:t>
      </w:r>
    </w:p>
    <w:p w:rsidR="002C3C1E" w:rsidRPr="00DA587A" w:rsidRDefault="002C3C1E" w:rsidP="002C3C1E">
      <w:pPr>
        <w:numPr>
          <w:ilvl w:val="0"/>
          <w:numId w:val="7"/>
        </w:numPr>
        <w:tabs>
          <w:tab w:val="left" w:pos="720"/>
        </w:tabs>
        <w:suppressAutoHyphens/>
        <w:spacing w:line="360" w:lineRule="auto"/>
        <w:jc w:val="both"/>
      </w:pPr>
      <w:r w:rsidRPr="00DA587A">
        <w:t xml:space="preserve">Беседа, ознакомление детей с особенностями занятий. </w:t>
      </w:r>
    </w:p>
    <w:p w:rsidR="002C3C1E" w:rsidRPr="00DA587A" w:rsidRDefault="002C3C1E" w:rsidP="002C3C1E">
      <w:pPr>
        <w:numPr>
          <w:ilvl w:val="0"/>
          <w:numId w:val="7"/>
        </w:numPr>
        <w:tabs>
          <w:tab w:val="left" w:pos="720"/>
        </w:tabs>
        <w:suppressAutoHyphens/>
        <w:spacing w:line="360" w:lineRule="auto"/>
        <w:jc w:val="both"/>
      </w:pPr>
      <w:r w:rsidRPr="00DA587A">
        <w:t xml:space="preserve">Требования к поведению учащихся во время занятия. </w:t>
      </w:r>
    </w:p>
    <w:p w:rsidR="002C3C1E" w:rsidRDefault="002C3C1E" w:rsidP="002C3C1E">
      <w:pPr>
        <w:spacing w:line="360" w:lineRule="auto"/>
        <w:jc w:val="both"/>
        <w:rPr>
          <w:b/>
          <w:i/>
        </w:rPr>
      </w:pPr>
      <w:r>
        <w:rPr>
          <w:b/>
          <w:bCs/>
          <w:i/>
        </w:rPr>
        <w:t>«Волшебница природа!»</w:t>
      </w:r>
      <w:r w:rsidRPr="00DA587A">
        <w:rPr>
          <w:b/>
          <w:bCs/>
          <w:i/>
        </w:rPr>
        <w:t>(3 часа).</w:t>
      </w:r>
      <w:r w:rsidRPr="00DA587A">
        <w:rPr>
          <w:b/>
          <w:i/>
        </w:rPr>
        <w:t xml:space="preserve"> </w:t>
      </w:r>
    </w:p>
    <w:p w:rsidR="002C3C1E" w:rsidRPr="00E62BCF" w:rsidRDefault="002C3C1E" w:rsidP="002C3C1E">
      <w:pPr>
        <w:spacing w:line="360" w:lineRule="auto"/>
        <w:jc w:val="both"/>
        <w:rPr>
          <w:i/>
        </w:rPr>
      </w:pPr>
      <w:r>
        <w:rPr>
          <w:bCs/>
          <w:i/>
        </w:rPr>
        <w:t>(</w:t>
      </w:r>
      <w:r w:rsidRPr="00E62BCF">
        <w:rPr>
          <w:bCs/>
          <w:i/>
        </w:rPr>
        <w:t>Работа с природным материалом</w:t>
      </w:r>
      <w:r>
        <w:rPr>
          <w:bCs/>
          <w:i/>
        </w:rPr>
        <w:t>)</w:t>
      </w:r>
      <w:r w:rsidRPr="00E62BCF">
        <w:rPr>
          <w:bCs/>
          <w:i/>
        </w:rPr>
        <w:t xml:space="preserve">  </w:t>
      </w:r>
    </w:p>
    <w:p w:rsidR="002C3C1E" w:rsidRDefault="002C3C1E" w:rsidP="002C3C1E">
      <w:pPr>
        <w:numPr>
          <w:ilvl w:val="0"/>
          <w:numId w:val="6"/>
        </w:numPr>
        <w:tabs>
          <w:tab w:val="left" w:pos="720"/>
        </w:tabs>
        <w:suppressAutoHyphens/>
        <w:spacing w:line="360" w:lineRule="auto"/>
        <w:jc w:val="both"/>
      </w:pPr>
      <w:r>
        <w:t>Подготовка</w:t>
      </w:r>
      <w:r w:rsidRPr="00DA587A">
        <w:t xml:space="preserve"> природного материала. </w:t>
      </w:r>
    </w:p>
    <w:p w:rsidR="002C3C1E" w:rsidRPr="00DA587A" w:rsidRDefault="002C3C1E" w:rsidP="002C3C1E">
      <w:pPr>
        <w:numPr>
          <w:ilvl w:val="0"/>
          <w:numId w:val="6"/>
        </w:numPr>
        <w:tabs>
          <w:tab w:val="left" w:pos="720"/>
        </w:tabs>
        <w:suppressAutoHyphens/>
        <w:spacing w:line="360" w:lineRule="auto"/>
        <w:jc w:val="both"/>
      </w:pPr>
      <w:r>
        <w:t>Правила и способы соединения шишек и желудей.</w:t>
      </w:r>
    </w:p>
    <w:p w:rsidR="002C3C1E" w:rsidRPr="00DA587A" w:rsidRDefault="002C3C1E" w:rsidP="002C3C1E">
      <w:pPr>
        <w:numPr>
          <w:ilvl w:val="0"/>
          <w:numId w:val="6"/>
        </w:numPr>
        <w:tabs>
          <w:tab w:val="left" w:pos="720"/>
        </w:tabs>
        <w:suppressAutoHyphens/>
        <w:spacing w:line="360" w:lineRule="auto"/>
        <w:jc w:val="both"/>
      </w:pPr>
      <w:r w:rsidRPr="00DA587A">
        <w:t>Изготовление панно из засушенных листьев.</w:t>
      </w:r>
    </w:p>
    <w:p w:rsidR="002C3C1E" w:rsidRPr="00DA587A" w:rsidRDefault="002C3C1E" w:rsidP="002C3C1E">
      <w:pPr>
        <w:numPr>
          <w:ilvl w:val="0"/>
          <w:numId w:val="6"/>
        </w:numPr>
        <w:tabs>
          <w:tab w:val="left" w:pos="720"/>
        </w:tabs>
        <w:suppressAutoHyphens/>
        <w:spacing w:line="360" w:lineRule="auto"/>
        <w:jc w:val="both"/>
      </w:pPr>
      <w:r>
        <w:t>Изготовление коллективных панно</w:t>
      </w:r>
      <w:r w:rsidRPr="00DA587A">
        <w:t xml:space="preserve"> из природного  материала.</w:t>
      </w:r>
    </w:p>
    <w:p w:rsidR="002C3C1E" w:rsidRDefault="002C3C1E" w:rsidP="002C3C1E">
      <w:pPr>
        <w:spacing w:line="360" w:lineRule="auto"/>
        <w:jc w:val="both"/>
        <w:rPr>
          <w:b/>
          <w:i/>
        </w:rPr>
      </w:pPr>
      <w:r>
        <w:rPr>
          <w:b/>
          <w:bCs/>
          <w:i/>
        </w:rPr>
        <w:t xml:space="preserve">«Пластилиновая страна» </w:t>
      </w:r>
      <w:r w:rsidRPr="00DA587A">
        <w:rPr>
          <w:b/>
          <w:bCs/>
          <w:i/>
        </w:rPr>
        <w:t>(4 часа).</w:t>
      </w:r>
      <w:r w:rsidRPr="00DA587A">
        <w:rPr>
          <w:b/>
          <w:i/>
        </w:rPr>
        <w:t xml:space="preserve"> </w:t>
      </w:r>
    </w:p>
    <w:p w:rsidR="002C3C1E" w:rsidRPr="00DA587A" w:rsidRDefault="002C3C1E" w:rsidP="002C3C1E">
      <w:pPr>
        <w:spacing w:line="360" w:lineRule="auto"/>
        <w:jc w:val="both"/>
        <w:rPr>
          <w:b/>
          <w:i/>
        </w:rPr>
      </w:pPr>
      <w:r>
        <w:rPr>
          <w:bCs/>
          <w:i/>
        </w:rPr>
        <w:t>(</w:t>
      </w:r>
      <w:r w:rsidRPr="00E62BCF">
        <w:rPr>
          <w:bCs/>
          <w:i/>
        </w:rPr>
        <w:t>Работа с разными материалами</w:t>
      </w:r>
      <w:r>
        <w:rPr>
          <w:bCs/>
          <w:i/>
        </w:rPr>
        <w:t>)</w:t>
      </w:r>
    </w:p>
    <w:p w:rsidR="002C3C1E" w:rsidRPr="00DA587A" w:rsidRDefault="002C3C1E" w:rsidP="002C3C1E">
      <w:pPr>
        <w:widowControl w:val="0"/>
        <w:numPr>
          <w:ilvl w:val="0"/>
          <w:numId w:val="10"/>
        </w:numPr>
        <w:tabs>
          <w:tab w:val="clear" w:pos="1684"/>
          <w:tab w:val="num" w:pos="709"/>
        </w:tabs>
        <w:suppressAutoHyphens/>
        <w:autoSpaceDE w:val="0"/>
        <w:spacing w:line="360" w:lineRule="auto"/>
        <w:ind w:hanging="1306"/>
        <w:jc w:val="both"/>
      </w:pPr>
      <w:r>
        <w:t>Беседа о разных способах работы с пластилином.</w:t>
      </w:r>
    </w:p>
    <w:p w:rsidR="002C3C1E" w:rsidRPr="00DA587A" w:rsidRDefault="002C3C1E" w:rsidP="002C3C1E">
      <w:pPr>
        <w:numPr>
          <w:ilvl w:val="0"/>
          <w:numId w:val="8"/>
        </w:numPr>
        <w:tabs>
          <w:tab w:val="left" w:pos="720"/>
        </w:tabs>
        <w:suppressAutoHyphens/>
        <w:spacing w:line="360" w:lineRule="auto"/>
        <w:jc w:val="both"/>
      </w:pPr>
      <w:r w:rsidRPr="00DA587A">
        <w:t>Лепка</w:t>
      </w:r>
      <w:r>
        <w:t xml:space="preserve"> по замыслу детей: «Зоопарк»</w:t>
      </w:r>
      <w:r w:rsidRPr="00DA587A">
        <w:t>.</w:t>
      </w:r>
    </w:p>
    <w:p w:rsidR="002C3C1E" w:rsidRDefault="002C3C1E" w:rsidP="002C3C1E">
      <w:pPr>
        <w:numPr>
          <w:ilvl w:val="0"/>
          <w:numId w:val="8"/>
        </w:numPr>
        <w:tabs>
          <w:tab w:val="left" w:pos="720"/>
        </w:tabs>
        <w:suppressAutoHyphens/>
        <w:spacing w:line="360" w:lineRule="auto"/>
        <w:jc w:val="both"/>
      </w:pPr>
      <w:r w:rsidRPr="00DA587A">
        <w:t>Изготовление по</w:t>
      </w:r>
      <w:r>
        <w:t>делок с использованием круп «На морском дне».</w:t>
      </w:r>
    </w:p>
    <w:p w:rsidR="002C3C1E" w:rsidRDefault="002C3C1E" w:rsidP="002C3C1E">
      <w:pPr>
        <w:suppressAutoHyphens/>
        <w:spacing w:line="360" w:lineRule="auto"/>
        <w:ind w:left="720"/>
        <w:jc w:val="both"/>
      </w:pPr>
    </w:p>
    <w:p w:rsidR="002C3C1E" w:rsidRDefault="002C3C1E" w:rsidP="002C3C1E">
      <w:pPr>
        <w:suppressAutoHyphens/>
        <w:spacing w:line="360" w:lineRule="auto"/>
        <w:ind w:left="720"/>
        <w:jc w:val="both"/>
      </w:pPr>
    </w:p>
    <w:p w:rsidR="002C3C1E" w:rsidRPr="00DA587A" w:rsidRDefault="002C3C1E" w:rsidP="002C3C1E">
      <w:pPr>
        <w:suppressAutoHyphens/>
        <w:spacing w:line="360" w:lineRule="auto"/>
        <w:ind w:left="720"/>
        <w:jc w:val="both"/>
      </w:pPr>
    </w:p>
    <w:p w:rsidR="002C3C1E" w:rsidRPr="00DA587A" w:rsidRDefault="002C3C1E" w:rsidP="002C3C1E">
      <w:pPr>
        <w:suppressAutoHyphens/>
        <w:spacing w:line="360" w:lineRule="auto"/>
        <w:ind w:left="720"/>
        <w:jc w:val="both"/>
      </w:pPr>
    </w:p>
    <w:p w:rsidR="002C3C1E" w:rsidRPr="002855B5" w:rsidRDefault="002C3C1E" w:rsidP="002C3C1E">
      <w:pPr>
        <w:spacing w:line="360" w:lineRule="auto"/>
        <w:jc w:val="center"/>
        <w:rPr>
          <w:b/>
          <w:sz w:val="28"/>
          <w:szCs w:val="28"/>
        </w:rPr>
      </w:pPr>
      <w:r w:rsidRPr="002855B5">
        <w:rPr>
          <w:b/>
          <w:sz w:val="28"/>
          <w:szCs w:val="28"/>
        </w:rPr>
        <w:t>Тематическое планирование.</w:t>
      </w:r>
    </w:p>
    <w:p w:rsidR="002C3C1E" w:rsidRPr="00DA587A" w:rsidRDefault="002C3C1E" w:rsidP="002C3C1E">
      <w:pPr>
        <w:spacing w:line="360" w:lineRule="auto"/>
        <w:jc w:val="center"/>
        <w:rPr>
          <w:b/>
          <w:u w:val="single"/>
        </w:rPr>
      </w:pP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6520"/>
        <w:gridCol w:w="1418"/>
        <w:gridCol w:w="1559"/>
      </w:tblGrid>
      <w:tr w:rsidR="002C3C1E" w:rsidRPr="00DA587A" w:rsidTr="005768FD">
        <w:tc>
          <w:tcPr>
            <w:tcW w:w="851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A587A">
              <w:rPr>
                <w:b/>
              </w:rPr>
              <w:t>№</w:t>
            </w:r>
          </w:p>
        </w:tc>
        <w:tc>
          <w:tcPr>
            <w:tcW w:w="6520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A587A">
              <w:rPr>
                <w:b/>
              </w:rPr>
              <w:t xml:space="preserve">        Название раздела. Тема урока.</w:t>
            </w:r>
          </w:p>
        </w:tc>
        <w:tc>
          <w:tcPr>
            <w:tcW w:w="1418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 w:rsidRPr="00DA587A">
              <w:rPr>
                <w:b/>
              </w:rPr>
              <w:t>Кол-во часов на изучение раздела, темы.</w:t>
            </w:r>
          </w:p>
        </w:tc>
        <w:tc>
          <w:tcPr>
            <w:tcW w:w="1559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A587A">
              <w:rPr>
                <w:b/>
              </w:rPr>
              <w:t>Кол-во часов на контроль</w:t>
            </w:r>
          </w:p>
          <w:p w:rsidR="002C3C1E" w:rsidRPr="00DA587A" w:rsidRDefault="002C3C1E" w:rsidP="005768F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2C3C1E" w:rsidRPr="00DA587A" w:rsidTr="005768FD">
        <w:tc>
          <w:tcPr>
            <w:tcW w:w="851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20" w:type="dxa"/>
          </w:tcPr>
          <w:p w:rsidR="002C3C1E" w:rsidRPr="00DA587A" w:rsidRDefault="002C3C1E" w:rsidP="005768FD">
            <w:pPr>
              <w:rPr>
                <w:b/>
              </w:rPr>
            </w:pPr>
            <w:r w:rsidRPr="00DA587A">
              <w:rPr>
                <w:b/>
              </w:rPr>
              <w:t>Вводное занятие.</w:t>
            </w:r>
          </w:p>
        </w:tc>
        <w:tc>
          <w:tcPr>
            <w:tcW w:w="1418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</w:tr>
      <w:tr w:rsidR="002C3C1E" w:rsidRPr="00DA587A" w:rsidTr="005768FD">
        <w:tc>
          <w:tcPr>
            <w:tcW w:w="851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  <w:r w:rsidRPr="00DA587A">
              <w:t>1</w:t>
            </w:r>
          </w:p>
        </w:tc>
        <w:tc>
          <w:tcPr>
            <w:tcW w:w="6520" w:type="dxa"/>
          </w:tcPr>
          <w:p w:rsidR="002C3C1E" w:rsidRPr="00DA587A" w:rsidRDefault="002C3C1E" w:rsidP="005768FD">
            <w:r>
              <w:t>Правила работы и техника безопасности на занятиях. Вводное занятие.</w:t>
            </w:r>
          </w:p>
        </w:tc>
        <w:tc>
          <w:tcPr>
            <w:tcW w:w="1418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  <w:r w:rsidRPr="00DA587A">
              <w:t>1</w:t>
            </w:r>
          </w:p>
        </w:tc>
        <w:tc>
          <w:tcPr>
            <w:tcW w:w="1559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</w:tr>
      <w:tr w:rsidR="002C3C1E" w:rsidRPr="00DA587A" w:rsidTr="005768FD">
        <w:tc>
          <w:tcPr>
            <w:tcW w:w="851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20" w:type="dxa"/>
          </w:tcPr>
          <w:p w:rsidR="002C3C1E" w:rsidRPr="00DA587A" w:rsidRDefault="002C3C1E" w:rsidP="005768FD">
            <w:pPr>
              <w:rPr>
                <w:b/>
              </w:rPr>
            </w:pPr>
            <w:r w:rsidRPr="00DA587A">
              <w:rPr>
                <w:b/>
              </w:rPr>
              <w:t>«Волшебница природа!» (3 часа)</w:t>
            </w:r>
          </w:p>
        </w:tc>
        <w:tc>
          <w:tcPr>
            <w:tcW w:w="1418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</w:p>
        </w:tc>
      </w:tr>
      <w:tr w:rsidR="002C3C1E" w:rsidRPr="00DA587A" w:rsidTr="005768FD">
        <w:tc>
          <w:tcPr>
            <w:tcW w:w="851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  <w:r w:rsidRPr="00DA587A">
              <w:t>2</w:t>
            </w:r>
          </w:p>
        </w:tc>
        <w:tc>
          <w:tcPr>
            <w:tcW w:w="6520" w:type="dxa"/>
          </w:tcPr>
          <w:p w:rsidR="002C3C1E" w:rsidRPr="00DA587A" w:rsidRDefault="002C3C1E" w:rsidP="005768FD">
            <w:r>
              <w:t>Аппликация «Панно из засушенных</w:t>
            </w:r>
            <w:r w:rsidRPr="00DA587A">
              <w:t xml:space="preserve"> листьев».</w:t>
            </w:r>
          </w:p>
        </w:tc>
        <w:tc>
          <w:tcPr>
            <w:tcW w:w="1418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  <w:r w:rsidRPr="00DA587A">
              <w:t>1</w:t>
            </w:r>
          </w:p>
        </w:tc>
        <w:tc>
          <w:tcPr>
            <w:tcW w:w="1559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</w:p>
        </w:tc>
      </w:tr>
      <w:tr w:rsidR="002C3C1E" w:rsidRPr="00DA587A" w:rsidTr="005768FD">
        <w:tc>
          <w:tcPr>
            <w:tcW w:w="851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  <w:r w:rsidRPr="00DA587A">
              <w:t>3</w:t>
            </w:r>
          </w:p>
        </w:tc>
        <w:tc>
          <w:tcPr>
            <w:tcW w:w="6520" w:type="dxa"/>
          </w:tcPr>
          <w:p w:rsidR="002C3C1E" w:rsidRPr="00DA587A" w:rsidRDefault="002C3C1E" w:rsidP="005768FD">
            <w:r w:rsidRPr="00DA587A">
              <w:t>Аппликация «Разноцветная мозаика».</w:t>
            </w:r>
          </w:p>
        </w:tc>
        <w:tc>
          <w:tcPr>
            <w:tcW w:w="1418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  <w:r w:rsidRPr="00DA587A">
              <w:t>1</w:t>
            </w:r>
          </w:p>
        </w:tc>
        <w:tc>
          <w:tcPr>
            <w:tcW w:w="1559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</w:tr>
      <w:tr w:rsidR="002C3C1E" w:rsidRPr="00DA587A" w:rsidTr="005768FD">
        <w:tc>
          <w:tcPr>
            <w:tcW w:w="851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  <w:r w:rsidRPr="00DA587A">
              <w:t>4</w:t>
            </w:r>
          </w:p>
        </w:tc>
        <w:tc>
          <w:tcPr>
            <w:tcW w:w="6520" w:type="dxa"/>
          </w:tcPr>
          <w:p w:rsidR="002C3C1E" w:rsidRPr="00DA587A" w:rsidRDefault="002C3C1E" w:rsidP="005768FD">
            <w:r>
              <w:t>Поделки из природного материала (шишки, жёлуди…)</w:t>
            </w:r>
          </w:p>
        </w:tc>
        <w:tc>
          <w:tcPr>
            <w:tcW w:w="1418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  <w:r w:rsidRPr="00DA587A">
              <w:t>1</w:t>
            </w:r>
          </w:p>
        </w:tc>
        <w:tc>
          <w:tcPr>
            <w:tcW w:w="1559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</w:p>
        </w:tc>
      </w:tr>
      <w:tr w:rsidR="002C3C1E" w:rsidRPr="00DA587A" w:rsidTr="005768FD">
        <w:tc>
          <w:tcPr>
            <w:tcW w:w="851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520" w:type="dxa"/>
          </w:tcPr>
          <w:p w:rsidR="002C3C1E" w:rsidRPr="00DA587A" w:rsidRDefault="002C3C1E" w:rsidP="005768FD">
            <w:pPr>
              <w:rPr>
                <w:b/>
              </w:rPr>
            </w:pPr>
            <w:r w:rsidRPr="00DA587A">
              <w:rPr>
                <w:b/>
              </w:rPr>
              <w:t>«Пластилиновая страна» (4 часа).</w:t>
            </w:r>
          </w:p>
        </w:tc>
        <w:tc>
          <w:tcPr>
            <w:tcW w:w="1418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</w:p>
        </w:tc>
      </w:tr>
      <w:tr w:rsidR="002C3C1E" w:rsidRPr="00DA587A" w:rsidTr="005768FD">
        <w:tc>
          <w:tcPr>
            <w:tcW w:w="851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  <w:r w:rsidRPr="00DA587A">
              <w:t>5</w:t>
            </w:r>
          </w:p>
        </w:tc>
        <w:tc>
          <w:tcPr>
            <w:tcW w:w="6520" w:type="dxa"/>
          </w:tcPr>
          <w:p w:rsidR="002C3C1E" w:rsidRPr="00DA587A" w:rsidRDefault="002C3C1E" w:rsidP="005768FD">
            <w:r>
              <w:t>Теоретическое занятие. Беседа: «Способы работы с пластилином».</w:t>
            </w:r>
          </w:p>
        </w:tc>
        <w:tc>
          <w:tcPr>
            <w:tcW w:w="1418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  <w:r w:rsidRPr="00DA587A">
              <w:t>1</w:t>
            </w:r>
          </w:p>
        </w:tc>
        <w:tc>
          <w:tcPr>
            <w:tcW w:w="1559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</w:p>
        </w:tc>
      </w:tr>
      <w:tr w:rsidR="002C3C1E" w:rsidRPr="00DA587A" w:rsidTr="005768FD">
        <w:tc>
          <w:tcPr>
            <w:tcW w:w="851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  <w:r w:rsidRPr="00DA587A">
              <w:t>6</w:t>
            </w:r>
          </w:p>
        </w:tc>
        <w:tc>
          <w:tcPr>
            <w:tcW w:w="6520" w:type="dxa"/>
          </w:tcPr>
          <w:p w:rsidR="002C3C1E" w:rsidRPr="00DA587A" w:rsidRDefault="002C3C1E" w:rsidP="005768FD">
            <w:r>
              <w:t>Аппликация «На морском дне</w:t>
            </w:r>
            <w:r w:rsidRPr="00DA587A">
              <w:t>»</w:t>
            </w:r>
            <w:r>
              <w:t xml:space="preserve"> (с использованием круп).</w:t>
            </w:r>
          </w:p>
        </w:tc>
        <w:tc>
          <w:tcPr>
            <w:tcW w:w="1418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  <w:r w:rsidRPr="00DA587A">
              <w:t>1</w:t>
            </w:r>
          </w:p>
        </w:tc>
        <w:tc>
          <w:tcPr>
            <w:tcW w:w="1559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</w:p>
        </w:tc>
      </w:tr>
      <w:tr w:rsidR="002C3C1E" w:rsidRPr="00DA587A" w:rsidTr="005768FD">
        <w:tc>
          <w:tcPr>
            <w:tcW w:w="851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  <w:r w:rsidRPr="00DA587A">
              <w:t>7</w:t>
            </w:r>
          </w:p>
        </w:tc>
        <w:tc>
          <w:tcPr>
            <w:tcW w:w="6520" w:type="dxa"/>
          </w:tcPr>
          <w:p w:rsidR="002C3C1E" w:rsidRPr="00DA587A" w:rsidRDefault="002C3C1E" w:rsidP="005768FD">
            <w:r>
              <w:t>Лепка композиции «Зоопарк».</w:t>
            </w:r>
          </w:p>
        </w:tc>
        <w:tc>
          <w:tcPr>
            <w:tcW w:w="1418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  <w:r w:rsidRPr="00DA587A">
              <w:t>1</w:t>
            </w:r>
          </w:p>
        </w:tc>
        <w:tc>
          <w:tcPr>
            <w:tcW w:w="1559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</w:p>
        </w:tc>
      </w:tr>
      <w:tr w:rsidR="002C3C1E" w:rsidRPr="00DA587A" w:rsidTr="005768FD">
        <w:tc>
          <w:tcPr>
            <w:tcW w:w="851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  <w:r w:rsidRPr="00DA587A">
              <w:t>8</w:t>
            </w:r>
          </w:p>
        </w:tc>
        <w:tc>
          <w:tcPr>
            <w:tcW w:w="6520" w:type="dxa"/>
          </w:tcPr>
          <w:p w:rsidR="002C3C1E" w:rsidRPr="00DA587A" w:rsidRDefault="002C3C1E" w:rsidP="005768FD">
            <w:r>
              <w:t>Аппликация с использованием разных материалов.</w:t>
            </w:r>
          </w:p>
        </w:tc>
        <w:tc>
          <w:tcPr>
            <w:tcW w:w="1418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</w:pPr>
            <w:r w:rsidRPr="00DA587A">
              <w:t>1</w:t>
            </w:r>
          </w:p>
        </w:tc>
        <w:tc>
          <w:tcPr>
            <w:tcW w:w="1559" w:type="dxa"/>
          </w:tcPr>
          <w:p w:rsidR="002C3C1E" w:rsidRPr="00DA587A" w:rsidRDefault="002C3C1E" w:rsidP="005768FD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</w:p>
        </w:tc>
      </w:tr>
    </w:tbl>
    <w:p w:rsidR="002C3C1E" w:rsidRPr="00DA587A" w:rsidRDefault="002C3C1E" w:rsidP="002C3C1E">
      <w:pPr>
        <w:suppressAutoHyphens/>
        <w:spacing w:line="360" w:lineRule="auto"/>
        <w:jc w:val="both"/>
      </w:pPr>
    </w:p>
    <w:p w:rsidR="002C3C1E" w:rsidRPr="002C3C1E" w:rsidRDefault="002C3C1E" w:rsidP="002C3C1E">
      <w:pPr>
        <w:tabs>
          <w:tab w:val="left" w:pos="1395"/>
        </w:tabs>
      </w:pPr>
    </w:p>
    <w:sectPr w:rsidR="002C3C1E" w:rsidRPr="002C3C1E" w:rsidSect="00067179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4"/>
    <w:multiLevelType w:val="multilevel"/>
    <w:tmpl w:val="00000014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9"/>
    <w:multiLevelType w:val="multi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194DC5"/>
    <w:multiLevelType w:val="multilevel"/>
    <w:tmpl w:val="8B3AA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227427"/>
    <w:multiLevelType w:val="hybridMultilevel"/>
    <w:tmpl w:val="4924417E"/>
    <w:lvl w:ilvl="0" w:tplc="A5846142">
      <w:start w:val="1"/>
      <w:numFmt w:val="bullet"/>
      <w:lvlText w:val="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F7699C"/>
    <w:multiLevelType w:val="multilevel"/>
    <w:tmpl w:val="C5D06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4E4A96"/>
    <w:multiLevelType w:val="multilevel"/>
    <w:tmpl w:val="625A6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1E3DD5"/>
    <w:multiLevelType w:val="hybridMultilevel"/>
    <w:tmpl w:val="B8C63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CE239B"/>
    <w:multiLevelType w:val="hybridMultilevel"/>
    <w:tmpl w:val="23189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B466FA"/>
    <w:multiLevelType w:val="hybridMultilevel"/>
    <w:tmpl w:val="4C583F6E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428E02E0"/>
    <w:multiLevelType w:val="multilevel"/>
    <w:tmpl w:val="03F40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B77958"/>
    <w:multiLevelType w:val="hybridMultilevel"/>
    <w:tmpl w:val="F486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E75792"/>
    <w:multiLevelType w:val="multilevel"/>
    <w:tmpl w:val="917A5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605E3D"/>
    <w:multiLevelType w:val="multilevel"/>
    <w:tmpl w:val="1A047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6D5877"/>
    <w:multiLevelType w:val="multilevel"/>
    <w:tmpl w:val="4388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A8270E"/>
    <w:multiLevelType w:val="multilevel"/>
    <w:tmpl w:val="0F5EC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8A5D77"/>
    <w:multiLevelType w:val="hybridMultilevel"/>
    <w:tmpl w:val="F536A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C30312"/>
    <w:multiLevelType w:val="multilevel"/>
    <w:tmpl w:val="D472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364439"/>
    <w:multiLevelType w:val="multilevel"/>
    <w:tmpl w:val="FBBA9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4D9378B"/>
    <w:multiLevelType w:val="hybridMultilevel"/>
    <w:tmpl w:val="671E5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445A0E"/>
    <w:multiLevelType w:val="multilevel"/>
    <w:tmpl w:val="417A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9"/>
  </w:num>
  <w:num w:numId="3">
    <w:abstractNumId w:val="17"/>
  </w:num>
  <w:num w:numId="4">
    <w:abstractNumId w:val="12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10"/>
  </w:num>
  <w:num w:numId="12">
    <w:abstractNumId w:val="14"/>
  </w:num>
  <w:num w:numId="13">
    <w:abstractNumId w:val="21"/>
  </w:num>
  <w:num w:numId="14">
    <w:abstractNumId w:val="18"/>
  </w:num>
  <w:num w:numId="15">
    <w:abstractNumId w:val="15"/>
  </w:num>
  <w:num w:numId="16">
    <w:abstractNumId w:val="6"/>
  </w:num>
  <w:num w:numId="17">
    <w:abstractNumId w:val="4"/>
  </w:num>
  <w:num w:numId="18">
    <w:abstractNumId w:val="16"/>
  </w:num>
  <w:num w:numId="19">
    <w:abstractNumId w:val="11"/>
  </w:num>
  <w:num w:numId="20">
    <w:abstractNumId w:val="7"/>
  </w:num>
  <w:num w:numId="21">
    <w:abstractNumId w:val="13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E9B"/>
    <w:rsid w:val="000038D2"/>
    <w:rsid w:val="001A364C"/>
    <w:rsid w:val="0026726B"/>
    <w:rsid w:val="002C3C1E"/>
    <w:rsid w:val="004801D0"/>
    <w:rsid w:val="004836EF"/>
    <w:rsid w:val="00A14C59"/>
    <w:rsid w:val="00C26065"/>
    <w:rsid w:val="00C85F35"/>
    <w:rsid w:val="00DA587A"/>
    <w:rsid w:val="00DE772D"/>
    <w:rsid w:val="00E10D04"/>
    <w:rsid w:val="00E47E9B"/>
    <w:rsid w:val="00E62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9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E9B"/>
    <w:pPr>
      <w:widowControl w:val="0"/>
      <w:suppressAutoHyphens/>
      <w:autoSpaceDE w:val="0"/>
      <w:ind w:left="720"/>
      <w:contextualSpacing/>
    </w:pPr>
    <w:rPr>
      <w:rFonts w:eastAsia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E47E9B"/>
    <w:pPr>
      <w:widowControl w:val="0"/>
      <w:ind w:firstLine="567"/>
    </w:pPr>
    <w:rPr>
      <w:rFonts w:eastAsia="Times New Roman"/>
      <w:sz w:val="28"/>
      <w:szCs w:val="20"/>
    </w:rPr>
  </w:style>
  <w:style w:type="paragraph" w:customStyle="1" w:styleId="c13">
    <w:name w:val="c13"/>
    <w:basedOn w:val="a"/>
    <w:rsid w:val="00E47E9B"/>
    <w:pPr>
      <w:spacing w:before="100" w:beforeAutospacing="1" w:after="100" w:afterAutospacing="1"/>
    </w:pPr>
    <w:rPr>
      <w:rFonts w:eastAsia="Times New Roman"/>
    </w:rPr>
  </w:style>
  <w:style w:type="character" w:customStyle="1" w:styleId="c14">
    <w:name w:val="c14"/>
    <w:basedOn w:val="a0"/>
    <w:rsid w:val="00E47E9B"/>
  </w:style>
  <w:style w:type="paragraph" w:customStyle="1" w:styleId="c8">
    <w:name w:val="c8"/>
    <w:basedOn w:val="a"/>
    <w:rsid w:val="00E47E9B"/>
    <w:pPr>
      <w:spacing w:before="100" w:beforeAutospacing="1" w:after="100" w:afterAutospacing="1"/>
    </w:pPr>
    <w:rPr>
      <w:rFonts w:eastAsia="Times New Roman"/>
    </w:rPr>
  </w:style>
  <w:style w:type="character" w:customStyle="1" w:styleId="c1">
    <w:name w:val="c1"/>
    <w:basedOn w:val="a0"/>
    <w:rsid w:val="00E47E9B"/>
  </w:style>
  <w:style w:type="paragraph" w:customStyle="1" w:styleId="c6">
    <w:name w:val="c6"/>
    <w:basedOn w:val="a"/>
    <w:rsid w:val="00E47E9B"/>
    <w:pPr>
      <w:spacing w:before="100" w:beforeAutospacing="1" w:after="100" w:afterAutospacing="1"/>
    </w:pPr>
    <w:rPr>
      <w:rFonts w:eastAsia="Times New Roman"/>
    </w:rPr>
  </w:style>
  <w:style w:type="character" w:customStyle="1" w:styleId="c70">
    <w:name w:val="c70"/>
    <w:basedOn w:val="a0"/>
    <w:rsid w:val="00E47E9B"/>
  </w:style>
  <w:style w:type="character" w:customStyle="1" w:styleId="c115">
    <w:name w:val="c115"/>
    <w:basedOn w:val="a0"/>
    <w:rsid w:val="00E47E9B"/>
  </w:style>
  <w:style w:type="character" w:customStyle="1" w:styleId="c3">
    <w:name w:val="c3"/>
    <w:basedOn w:val="a0"/>
    <w:rsid w:val="00E47E9B"/>
  </w:style>
  <w:style w:type="character" w:customStyle="1" w:styleId="c53">
    <w:name w:val="c53"/>
    <w:basedOn w:val="a0"/>
    <w:rsid w:val="00E47E9B"/>
  </w:style>
  <w:style w:type="character" w:customStyle="1" w:styleId="c24">
    <w:name w:val="c24"/>
    <w:basedOn w:val="a0"/>
    <w:rsid w:val="00E47E9B"/>
  </w:style>
  <w:style w:type="paragraph" w:customStyle="1" w:styleId="c0">
    <w:name w:val="c0"/>
    <w:basedOn w:val="a"/>
    <w:rsid w:val="00E47E9B"/>
    <w:pPr>
      <w:spacing w:before="100" w:beforeAutospacing="1" w:after="100" w:afterAutospacing="1"/>
    </w:pPr>
    <w:rPr>
      <w:rFonts w:eastAsia="Times New Roman"/>
    </w:rPr>
  </w:style>
  <w:style w:type="character" w:customStyle="1" w:styleId="c4">
    <w:name w:val="c4"/>
    <w:basedOn w:val="a0"/>
    <w:rsid w:val="00E47E9B"/>
  </w:style>
  <w:style w:type="character" w:customStyle="1" w:styleId="c60">
    <w:name w:val="c60"/>
    <w:basedOn w:val="a0"/>
    <w:rsid w:val="00E47E9B"/>
  </w:style>
  <w:style w:type="paragraph" w:customStyle="1" w:styleId="c91">
    <w:name w:val="c91"/>
    <w:basedOn w:val="a"/>
    <w:rsid w:val="00E47E9B"/>
    <w:pPr>
      <w:spacing w:before="100" w:beforeAutospacing="1" w:after="100" w:afterAutospacing="1"/>
    </w:pPr>
    <w:rPr>
      <w:rFonts w:eastAsia="Times New Roman"/>
    </w:rPr>
  </w:style>
  <w:style w:type="character" w:customStyle="1" w:styleId="c38">
    <w:name w:val="c38"/>
    <w:basedOn w:val="a0"/>
    <w:rsid w:val="00E47E9B"/>
  </w:style>
  <w:style w:type="paragraph" w:customStyle="1" w:styleId="c39">
    <w:name w:val="c39"/>
    <w:basedOn w:val="a"/>
    <w:rsid w:val="00E47E9B"/>
    <w:pPr>
      <w:spacing w:before="100" w:beforeAutospacing="1" w:after="100" w:afterAutospacing="1"/>
    </w:pPr>
    <w:rPr>
      <w:rFonts w:eastAsia="Times New Roman"/>
    </w:rPr>
  </w:style>
  <w:style w:type="character" w:customStyle="1" w:styleId="c148">
    <w:name w:val="c148"/>
    <w:basedOn w:val="a0"/>
    <w:rsid w:val="00E47E9B"/>
  </w:style>
  <w:style w:type="paragraph" w:customStyle="1" w:styleId="c36">
    <w:name w:val="c36"/>
    <w:basedOn w:val="a"/>
    <w:rsid w:val="004836EF"/>
    <w:pPr>
      <w:spacing w:before="100" w:beforeAutospacing="1" w:after="100" w:afterAutospacing="1"/>
    </w:pPr>
    <w:rPr>
      <w:rFonts w:eastAsia="Times New Roman"/>
    </w:rPr>
  </w:style>
  <w:style w:type="paragraph" w:customStyle="1" w:styleId="c69">
    <w:name w:val="c69"/>
    <w:basedOn w:val="a"/>
    <w:rsid w:val="004836EF"/>
    <w:pPr>
      <w:spacing w:before="100" w:beforeAutospacing="1" w:after="100" w:afterAutospacing="1"/>
    </w:pPr>
    <w:rPr>
      <w:rFonts w:eastAsia="Times New Roman"/>
    </w:rPr>
  </w:style>
  <w:style w:type="paragraph" w:customStyle="1" w:styleId="c61">
    <w:name w:val="c61"/>
    <w:basedOn w:val="a"/>
    <w:rsid w:val="004836EF"/>
    <w:pPr>
      <w:spacing w:before="100" w:beforeAutospacing="1" w:after="100" w:afterAutospacing="1"/>
    </w:pPr>
    <w:rPr>
      <w:rFonts w:eastAsia="Times New Roman"/>
    </w:rPr>
  </w:style>
  <w:style w:type="character" w:customStyle="1" w:styleId="c56">
    <w:name w:val="c56"/>
    <w:basedOn w:val="a0"/>
    <w:rsid w:val="004836EF"/>
  </w:style>
  <w:style w:type="character" w:customStyle="1" w:styleId="c33">
    <w:name w:val="c33"/>
    <w:basedOn w:val="a0"/>
    <w:rsid w:val="004836EF"/>
  </w:style>
  <w:style w:type="paragraph" w:customStyle="1" w:styleId="c109">
    <w:name w:val="c109"/>
    <w:basedOn w:val="a"/>
    <w:rsid w:val="004836EF"/>
    <w:pPr>
      <w:spacing w:before="100" w:beforeAutospacing="1" w:after="100" w:afterAutospacing="1"/>
    </w:pPr>
    <w:rPr>
      <w:rFonts w:eastAsia="Times New Roman"/>
    </w:rPr>
  </w:style>
  <w:style w:type="paragraph" w:customStyle="1" w:styleId="c118">
    <w:name w:val="c118"/>
    <w:basedOn w:val="a"/>
    <w:rsid w:val="004836EF"/>
    <w:pPr>
      <w:spacing w:before="100" w:beforeAutospacing="1" w:after="100" w:afterAutospacing="1"/>
    </w:pPr>
    <w:rPr>
      <w:rFonts w:eastAsia="Times New Roman"/>
    </w:rPr>
  </w:style>
  <w:style w:type="paragraph" w:customStyle="1" w:styleId="c5">
    <w:name w:val="c5"/>
    <w:basedOn w:val="a"/>
    <w:rsid w:val="004836EF"/>
    <w:pPr>
      <w:spacing w:before="100" w:beforeAutospacing="1" w:after="100" w:afterAutospacing="1"/>
    </w:pPr>
    <w:rPr>
      <w:rFonts w:eastAsia="Times New Roman"/>
    </w:rPr>
  </w:style>
  <w:style w:type="paragraph" w:customStyle="1" w:styleId="c44">
    <w:name w:val="c44"/>
    <w:basedOn w:val="a"/>
    <w:rsid w:val="004836EF"/>
    <w:pPr>
      <w:spacing w:before="100" w:beforeAutospacing="1" w:after="100" w:afterAutospacing="1"/>
    </w:pPr>
    <w:rPr>
      <w:rFonts w:eastAsia="Times New Roman"/>
    </w:rPr>
  </w:style>
  <w:style w:type="paragraph" w:customStyle="1" w:styleId="c31">
    <w:name w:val="c31"/>
    <w:basedOn w:val="a"/>
    <w:rsid w:val="004836EF"/>
    <w:pPr>
      <w:spacing w:before="100" w:beforeAutospacing="1" w:after="100" w:afterAutospacing="1"/>
    </w:pPr>
    <w:rPr>
      <w:rFonts w:eastAsia="Times New Roman"/>
    </w:rPr>
  </w:style>
  <w:style w:type="paragraph" w:customStyle="1" w:styleId="c28">
    <w:name w:val="c28"/>
    <w:basedOn w:val="a"/>
    <w:rsid w:val="004836EF"/>
    <w:pPr>
      <w:spacing w:before="100" w:beforeAutospacing="1" w:after="100" w:afterAutospacing="1"/>
    </w:pPr>
    <w:rPr>
      <w:rFonts w:eastAsia="Times New Roman"/>
    </w:rPr>
  </w:style>
  <w:style w:type="paragraph" w:customStyle="1" w:styleId="c116">
    <w:name w:val="c116"/>
    <w:basedOn w:val="a"/>
    <w:rsid w:val="004836EF"/>
    <w:pPr>
      <w:spacing w:before="100" w:beforeAutospacing="1" w:after="100" w:afterAutospacing="1"/>
    </w:pPr>
    <w:rPr>
      <w:rFonts w:eastAsia="Times New Roman"/>
    </w:rPr>
  </w:style>
  <w:style w:type="paragraph" w:customStyle="1" w:styleId="c85">
    <w:name w:val="c85"/>
    <w:basedOn w:val="a"/>
    <w:rsid w:val="004836EF"/>
    <w:pPr>
      <w:spacing w:before="100" w:beforeAutospacing="1" w:after="100" w:afterAutospacing="1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A14C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C59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2274</Words>
  <Characters>12962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2019-05-07T07:51:00Z</cp:lastPrinted>
  <dcterms:created xsi:type="dcterms:W3CDTF">2019-05-07T07:08:00Z</dcterms:created>
  <dcterms:modified xsi:type="dcterms:W3CDTF">2019-05-24T11:50:00Z</dcterms:modified>
</cp:coreProperties>
</file>